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5B285BB" w14:textId="631CB792" w:rsidR="00462448" w:rsidRPr="00354FB9" w:rsidRDefault="001A4156" w:rsidP="00354FB9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b/>
          <w:bCs/>
          <w:lang w:eastAsia="pl-PL"/>
        </w:rPr>
      </w:pPr>
      <w:r w:rsidRPr="00354FB9">
        <w:rPr>
          <w:rFonts w:ascii="Arial" w:hAnsi="Arial" w:cs="Arial"/>
          <w:lang w:eastAsia="pl-PL"/>
        </w:rPr>
        <w:t>Numer sprawy: DOA.VI.ZP.2428</w:t>
      </w:r>
      <w:r w:rsidR="00DB761F" w:rsidRPr="00354FB9">
        <w:rPr>
          <w:rFonts w:ascii="Arial" w:hAnsi="Arial" w:cs="Arial"/>
          <w:lang w:eastAsia="pl-PL"/>
        </w:rPr>
        <w:t>.</w:t>
      </w:r>
      <w:r w:rsidR="00230AF5">
        <w:rPr>
          <w:rFonts w:ascii="Arial" w:hAnsi="Arial" w:cs="Arial"/>
          <w:lang w:eastAsia="pl-PL"/>
        </w:rPr>
        <w:t>6</w:t>
      </w:r>
      <w:r w:rsidRPr="00354FB9">
        <w:rPr>
          <w:rFonts w:ascii="Arial" w:hAnsi="Arial" w:cs="Arial"/>
          <w:lang w:eastAsia="pl-PL"/>
        </w:rPr>
        <w:t>.202</w:t>
      </w:r>
      <w:r w:rsidR="00230AF5">
        <w:rPr>
          <w:rFonts w:ascii="Arial" w:hAnsi="Arial" w:cs="Arial"/>
          <w:lang w:eastAsia="pl-PL"/>
        </w:rPr>
        <w:t>5</w:t>
      </w:r>
      <w:r w:rsidRPr="00354FB9">
        <w:rPr>
          <w:rFonts w:ascii="Arial" w:hAnsi="Arial" w:cs="Arial"/>
          <w:b/>
          <w:bCs/>
          <w:lang w:eastAsia="pl-PL"/>
        </w:rPr>
        <w:tab/>
      </w:r>
      <w:r w:rsidRPr="00354FB9">
        <w:rPr>
          <w:rFonts w:ascii="Arial" w:hAnsi="Arial" w:cs="Arial"/>
          <w:b/>
          <w:bCs/>
          <w:lang w:eastAsia="pl-PL"/>
        </w:rPr>
        <w:tab/>
      </w:r>
      <w:r w:rsidRPr="00354FB9">
        <w:rPr>
          <w:rFonts w:ascii="Arial" w:hAnsi="Arial" w:cs="Arial"/>
          <w:b/>
          <w:bCs/>
          <w:lang w:eastAsia="pl-PL"/>
        </w:rPr>
        <w:tab/>
      </w:r>
      <w:r w:rsidR="00462448" w:rsidRPr="00354FB9">
        <w:rPr>
          <w:rFonts w:ascii="Arial" w:hAnsi="Arial" w:cs="Arial"/>
          <w:b/>
          <w:bCs/>
          <w:lang w:eastAsia="pl-PL"/>
        </w:rPr>
        <w:t>Załącznik nr 1 do SWZ</w:t>
      </w:r>
    </w:p>
    <w:p w14:paraId="7035CB83" w14:textId="77777777" w:rsidR="003E6C95" w:rsidRPr="00354FB9" w:rsidRDefault="003E6C95" w:rsidP="00354FB9">
      <w:pPr>
        <w:keepNext/>
        <w:suppressAutoHyphens w:val="0"/>
        <w:spacing w:line="360" w:lineRule="auto"/>
        <w:ind w:left="709" w:firstLine="284"/>
        <w:jc w:val="center"/>
        <w:outlineLvl w:val="1"/>
        <w:rPr>
          <w:rFonts w:ascii="Arial" w:hAnsi="Arial" w:cs="Arial"/>
          <w:b/>
          <w:bCs/>
          <w:lang w:eastAsia="pl-PL"/>
        </w:rPr>
      </w:pPr>
    </w:p>
    <w:p w14:paraId="567B68A5" w14:textId="77777777" w:rsidR="00667938" w:rsidRPr="00354FB9" w:rsidRDefault="00667938" w:rsidP="00354FB9">
      <w:pPr>
        <w:keepNext/>
        <w:suppressAutoHyphens w:val="0"/>
        <w:spacing w:line="360" w:lineRule="auto"/>
        <w:ind w:left="709" w:firstLine="284"/>
        <w:jc w:val="center"/>
        <w:outlineLvl w:val="1"/>
        <w:rPr>
          <w:rFonts w:ascii="Arial" w:hAnsi="Arial" w:cs="Arial"/>
          <w:b/>
          <w:bCs/>
          <w:lang w:eastAsia="pl-PL"/>
        </w:rPr>
      </w:pPr>
    </w:p>
    <w:p w14:paraId="5ACD6476" w14:textId="77777777" w:rsidR="00462448" w:rsidRPr="00354FB9" w:rsidRDefault="00462448" w:rsidP="00354FB9">
      <w:pPr>
        <w:keepNext/>
        <w:suppressAutoHyphens w:val="0"/>
        <w:spacing w:line="360" w:lineRule="auto"/>
        <w:ind w:left="709" w:firstLine="284"/>
        <w:jc w:val="center"/>
        <w:outlineLvl w:val="1"/>
        <w:rPr>
          <w:rFonts w:ascii="Arial" w:hAnsi="Arial" w:cs="Arial"/>
          <w:b/>
          <w:bCs/>
          <w:lang w:eastAsia="pl-PL"/>
        </w:rPr>
      </w:pPr>
      <w:r w:rsidRPr="00354FB9">
        <w:rPr>
          <w:rFonts w:ascii="Arial" w:hAnsi="Arial" w:cs="Arial"/>
          <w:b/>
          <w:bCs/>
          <w:lang w:eastAsia="pl-PL"/>
        </w:rPr>
        <w:t>FORMULARZ OFERTY</w:t>
      </w:r>
    </w:p>
    <w:p w14:paraId="1493F715" w14:textId="77777777" w:rsidR="00462448" w:rsidRDefault="00462448" w:rsidP="00354FB9">
      <w:pPr>
        <w:suppressAutoHyphens w:val="0"/>
        <w:spacing w:line="360" w:lineRule="auto"/>
        <w:rPr>
          <w:rFonts w:ascii="Arial" w:hAnsi="Arial" w:cs="Arial"/>
          <w:lang w:eastAsia="pl-PL"/>
        </w:rPr>
      </w:pPr>
    </w:p>
    <w:p w14:paraId="229F33BF" w14:textId="77777777" w:rsidR="00354FB9" w:rsidRPr="00354FB9" w:rsidRDefault="00354FB9" w:rsidP="00354FB9">
      <w:pPr>
        <w:suppressAutoHyphens w:val="0"/>
        <w:spacing w:line="360" w:lineRule="auto"/>
        <w:rPr>
          <w:rFonts w:ascii="Arial" w:hAnsi="Arial" w:cs="Arial"/>
          <w:lang w:eastAsia="pl-PL"/>
        </w:rPr>
      </w:pPr>
    </w:p>
    <w:p w14:paraId="0B7AAFE8" w14:textId="05A0BDB0" w:rsidR="00462448" w:rsidRPr="00354FB9" w:rsidRDefault="00462448" w:rsidP="00354FB9">
      <w:pPr>
        <w:suppressAutoHyphens w:val="0"/>
        <w:spacing w:line="360" w:lineRule="auto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lang w:eastAsia="pl-PL"/>
        </w:rPr>
        <w:t>Działając w imieniu i na rzecz:</w:t>
      </w:r>
    </w:p>
    <w:p w14:paraId="7CBB117F" w14:textId="77777777" w:rsidR="00462448" w:rsidRPr="00354FB9" w:rsidRDefault="00462448" w:rsidP="00354FB9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2F9B3A83" w14:textId="56C19F93" w:rsidR="00462448" w:rsidRPr="00354FB9" w:rsidRDefault="00462448" w:rsidP="00354FB9">
      <w:pPr>
        <w:suppressAutoHyphens w:val="0"/>
        <w:spacing w:line="360" w:lineRule="auto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lang w:eastAsia="pl-PL"/>
        </w:rPr>
        <w:t>…………………………....................................................................................................</w:t>
      </w:r>
    </w:p>
    <w:p w14:paraId="7120735A" w14:textId="77777777" w:rsidR="00462448" w:rsidRPr="00354FB9" w:rsidRDefault="00462448" w:rsidP="00354FB9">
      <w:pPr>
        <w:suppressAutoHyphens w:val="0"/>
        <w:spacing w:line="360" w:lineRule="auto"/>
        <w:jc w:val="center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lang w:eastAsia="pl-PL"/>
        </w:rPr>
        <w:t>(pełna nazwa wykonawcy)</w:t>
      </w:r>
    </w:p>
    <w:p w14:paraId="04F633A4" w14:textId="77777777" w:rsidR="00462448" w:rsidRPr="00354FB9" w:rsidRDefault="00462448" w:rsidP="00354FB9">
      <w:pPr>
        <w:suppressAutoHyphens w:val="0"/>
        <w:spacing w:line="360" w:lineRule="auto"/>
        <w:rPr>
          <w:rFonts w:ascii="Arial" w:hAnsi="Arial" w:cs="Arial"/>
          <w:lang w:eastAsia="pl-PL"/>
        </w:rPr>
      </w:pPr>
    </w:p>
    <w:p w14:paraId="7427DC70" w14:textId="5305388A" w:rsidR="00462448" w:rsidRPr="00354FB9" w:rsidRDefault="00462448" w:rsidP="00354FB9">
      <w:pPr>
        <w:suppressAutoHyphens w:val="0"/>
        <w:spacing w:line="360" w:lineRule="auto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lang w:eastAsia="pl-PL"/>
        </w:rPr>
        <w:t>…………………………....................................................................................................</w:t>
      </w:r>
    </w:p>
    <w:p w14:paraId="3840A7EE" w14:textId="77777777" w:rsidR="00462448" w:rsidRPr="00354FB9" w:rsidRDefault="00462448" w:rsidP="00354FB9">
      <w:pPr>
        <w:suppressAutoHyphens w:val="0"/>
        <w:spacing w:line="360" w:lineRule="auto"/>
        <w:jc w:val="center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lang w:eastAsia="pl-PL"/>
        </w:rPr>
        <w:t>(adres siedziby wykonawcy)</w:t>
      </w:r>
    </w:p>
    <w:p w14:paraId="23771706" w14:textId="77777777" w:rsidR="00462448" w:rsidRPr="00354FB9" w:rsidRDefault="00462448" w:rsidP="00354FB9">
      <w:pPr>
        <w:suppressAutoHyphens w:val="0"/>
        <w:spacing w:line="360" w:lineRule="auto"/>
        <w:rPr>
          <w:rFonts w:ascii="Arial" w:hAnsi="Arial" w:cs="Arial"/>
          <w:lang w:eastAsia="pl-PL"/>
        </w:rPr>
      </w:pPr>
    </w:p>
    <w:p w14:paraId="2ABB188C" w14:textId="1A2905FE" w:rsidR="00462448" w:rsidRPr="00354FB9" w:rsidRDefault="00462448" w:rsidP="00354FB9">
      <w:pPr>
        <w:suppressAutoHyphens w:val="0"/>
        <w:spacing w:line="360" w:lineRule="auto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lang w:eastAsia="pl-PL"/>
        </w:rPr>
        <w:t>NIP  ...................................................</w:t>
      </w:r>
      <w:r w:rsidR="00123E37" w:rsidRPr="00354FB9">
        <w:rPr>
          <w:rFonts w:ascii="Arial" w:hAnsi="Arial" w:cs="Arial"/>
          <w:lang w:eastAsia="pl-PL"/>
        </w:rPr>
        <w:tab/>
      </w:r>
      <w:r w:rsidR="00123E37" w:rsidRPr="00354FB9">
        <w:rPr>
          <w:rFonts w:ascii="Arial" w:hAnsi="Arial" w:cs="Arial"/>
          <w:lang w:eastAsia="pl-PL"/>
        </w:rPr>
        <w:tab/>
      </w:r>
      <w:r w:rsidRPr="00354FB9">
        <w:rPr>
          <w:rFonts w:ascii="Arial" w:hAnsi="Arial" w:cs="Arial"/>
          <w:lang w:eastAsia="pl-PL"/>
        </w:rPr>
        <w:t>REGON………………………………….</w:t>
      </w:r>
    </w:p>
    <w:p w14:paraId="66A984C1" w14:textId="77777777" w:rsidR="00462448" w:rsidRPr="00354FB9" w:rsidRDefault="00462448" w:rsidP="00354FB9">
      <w:pPr>
        <w:suppressAutoHyphens w:val="0"/>
        <w:spacing w:line="360" w:lineRule="auto"/>
        <w:rPr>
          <w:rFonts w:ascii="Arial" w:hAnsi="Arial" w:cs="Arial"/>
          <w:lang w:eastAsia="pl-PL"/>
        </w:rPr>
      </w:pPr>
    </w:p>
    <w:p w14:paraId="1056CE69" w14:textId="36F002DE" w:rsidR="00462448" w:rsidRPr="00354FB9" w:rsidRDefault="00462448" w:rsidP="00354FB9">
      <w:pPr>
        <w:suppressAutoHyphens w:val="0"/>
        <w:spacing w:line="360" w:lineRule="auto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lang w:eastAsia="pl-PL"/>
        </w:rPr>
        <w:t>Nr telefonu....................</w:t>
      </w:r>
      <w:r w:rsidR="008B5ADA" w:rsidRPr="00354FB9">
        <w:rPr>
          <w:rFonts w:ascii="Arial" w:hAnsi="Arial" w:cs="Arial"/>
          <w:lang w:eastAsia="pl-PL"/>
        </w:rPr>
        <w:t>......................</w:t>
      </w:r>
      <w:r w:rsidR="00123E37" w:rsidRPr="00354FB9">
        <w:rPr>
          <w:rFonts w:ascii="Arial" w:hAnsi="Arial" w:cs="Arial"/>
          <w:lang w:eastAsia="pl-PL"/>
        </w:rPr>
        <w:tab/>
      </w:r>
      <w:r w:rsidR="00123E37" w:rsidRPr="00354FB9">
        <w:rPr>
          <w:rFonts w:ascii="Arial" w:hAnsi="Arial" w:cs="Arial"/>
          <w:lang w:eastAsia="pl-PL"/>
        </w:rPr>
        <w:tab/>
      </w:r>
      <w:r w:rsidRPr="00354FB9">
        <w:rPr>
          <w:rFonts w:ascii="Arial" w:hAnsi="Arial" w:cs="Arial"/>
          <w:lang w:eastAsia="pl-PL"/>
        </w:rPr>
        <w:t>e-mail................................................</w:t>
      </w:r>
      <w:r w:rsidR="008B5ADA" w:rsidRPr="00354FB9">
        <w:rPr>
          <w:rFonts w:ascii="Arial" w:hAnsi="Arial" w:cs="Arial"/>
          <w:lang w:eastAsia="pl-PL"/>
        </w:rPr>
        <w:t>...</w:t>
      </w:r>
    </w:p>
    <w:p w14:paraId="21A304DF" w14:textId="77777777" w:rsidR="002F18ED" w:rsidRPr="00354FB9" w:rsidRDefault="002F18ED" w:rsidP="00354FB9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05FEB662" w14:textId="77777777" w:rsidR="00462448" w:rsidRPr="00354FB9" w:rsidRDefault="00462448" w:rsidP="00354FB9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lang w:eastAsia="pl-PL"/>
        </w:rPr>
        <w:t>w odpowiedzi na ogłoszenie o postępowaniu na:</w:t>
      </w:r>
    </w:p>
    <w:p w14:paraId="17A77923" w14:textId="46A86005" w:rsidR="00462448" w:rsidRPr="00354FB9" w:rsidRDefault="00462448" w:rsidP="00354FB9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b/>
          <w:bCs/>
          <w:snapToGrid w:val="0"/>
          <w:lang w:eastAsia="pl-PL"/>
        </w:rPr>
        <w:t>„</w:t>
      </w:r>
      <w:r w:rsidR="00354FB9" w:rsidRPr="00354FB9">
        <w:rPr>
          <w:rFonts w:ascii="Arial" w:hAnsi="Arial" w:cs="Arial"/>
          <w:b/>
          <w:bCs/>
          <w:lang w:eastAsia="pl-PL"/>
        </w:rPr>
        <w:t>Świadczenie usług pocztowych na potrzeby Powiatowego Urzędu Pracy w Szczecinie</w:t>
      </w:r>
      <w:r w:rsidRPr="00354FB9">
        <w:rPr>
          <w:rFonts w:ascii="Arial" w:hAnsi="Arial" w:cs="Arial"/>
          <w:b/>
          <w:bCs/>
          <w:snapToGrid w:val="0"/>
          <w:lang w:eastAsia="pl-PL"/>
        </w:rPr>
        <w:t>”,</w:t>
      </w:r>
    </w:p>
    <w:p w14:paraId="0EDEFBA6" w14:textId="77777777" w:rsidR="00462448" w:rsidRPr="00354FB9" w:rsidRDefault="00462448" w:rsidP="00354FB9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hAnsi="Arial" w:cs="Arial"/>
          <w:b/>
          <w:bCs/>
          <w:lang w:eastAsia="pl-PL"/>
        </w:rPr>
      </w:pPr>
    </w:p>
    <w:p w14:paraId="1B68D12B" w14:textId="61B71FD7" w:rsidR="00462448" w:rsidRPr="00354FB9" w:rsidRDefault="00462448" w:rsidP="00354FB9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354FB9">
        <w:rPr>
          <w:rFonts w:ascii="Arial" w:hAnsi="Arial" w:cs="Arial"/>
          <w:b/>
          <w:bCs/>
          <w:lang w:eastAsia="pl-PL"/>
        </w:rPr>
        <w:t>składam niniejszą ofertę:</w:t>
      </w:r>
    </w:p>
    <w:p w14:paraId="1F2D2B80" w14:textId="77777777" w:rsidR="00462448" w:rsidRPr="00354FB9" w:rsidRDefault="00462448" w:rsidP="00354FB9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142FAEE9" w14:textId="77777777" w:rsidR="00354FB9" w:rsidRPr="00354FB9" w:rsidRDefault="00354FB9" w:rsidP="00354FB9">
      <w:pPr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354FB9">
        <w:rPr>
          <w:rFonts w:ascii="Arial" w:eastAsia="Calibri" w:hAnsi="Arial" w:cs="Arial"/>
          <w:lang w:eastAsia="en-US"/>
        </w:rPr>
        <w:t>Oferuję wykonanie zamówienia zgodnie z opisem przedmiotu zamówienia i na warunkach określonych w SWZ za ceny jednostkowe brutto wskazane w kalkulacji cenowej oraz za łączną wartość brutto za wykonanie całości przedmiotu zamówienia, tj.:</w:t>
      </w:r>
    </w:p>
    <w:p w14:paraId="0455DF83" w14:textId="77777777" w:rsidR="00354FB9" w:rsidRPr="00354FB9" w:rsidRDefault="00354FB9" w:rsidP="00354FB9">
      <w:pPr>
        <w:suppressAutoHyphens w:val="0"/>
        <w:spacing w:line="360" w:lineRule="auto"/>
        <w:ind w:left="360"/>
        <w:jc w:val="both"/>
        <w:rPr>
          <w:rFonts w:ascii="Arial" w:eastAsia="Calibri" w:hAnsi="Arial" w:cs="Arial"/>
          <w:lang w:eastAsia="en-US"/>
        </w:rPr>
      </w:pPr>
    </w:p>
    <w:p w14:paraId="6D6C6746" w14:textId="77777777" w:rsidR="00354FB9" w:rsidRPr="00354FB9" w:rsidRDefault="00354FB9" w:rsidP="00354FB9">
      <w:pPr>
        <w:suppressAutoHyphens w:val="0"/>
        <w:spacing w:line="360" w:lineRule="auto"/>
        <w:ind w:left="360"/>
        <w:jc w:val="both"/>
        <w:rPr>
          <w:rFonts w:ascii="Arial" w:eastAsia="Calibri" w:hAnsi="Arial" w:cs="Arial"/>
          <w:lang w:eastAsia="en-US"/>
        </w:rPr>
      </w:pPr>
      <w:r w:rsidRPr="00354FB9">
        <w:rPr>
          <w:rFonts w:ascii="Arial" w:eastAsia="Calibri" w:hAnsi="Arial" w:cs="Arial"/>
          <w:lang w:eastAsia="en-US"/>
        </w:rPr>
        <w:t>..................................................................................................................................</w:t>
      </w:r>
    </w:p>
    <w:p w14:paraId="72C2DB97" w14:textId="77777777" w:rsidR="00354FB9" w:rsidRPr="00354FB9" w:rsidRDefault="00354FB9" w:rsidP="00354FB9">
      <w:pPr>
        <w:suppressAutoHyphens w:val="0"/>
        <w:spacing w:line="360" w:lineRule="auto"/>
        <w:ind w:left="1776" w:firstLine="348"/>
        <w:jc w:val="both"/>
        <w:rPr>
          <w:rFonts w:ascii="Arial" w:hAnsi="Arial" w:cs="Arial"/>
          <w:lang w:eastAsia="pl-PL"/>
        </w:rPr>
      </w:pPr>
      <w:r w:rsidRPr="00354FB9">
        <w:rPr>
          <w:rFonts w:ascii="Arial" w:eastAsia="Calibri" w:hAnsi="Arial" w:cs="Arial"/>
          <w:lang w:eastAsia="en-US"/>
        </w:rPr>
        <w:t>(w tym podatek VAT wg obowiązującej stawki)</w:t>
      </w:r>
    </w:p>
    <w:p w14:paraId="27F86003" w14:textId="77777777" w:rsidR="00291DCB" w:rsidRPr="00354FB9" w:rsidRDefault="00291DCB" w:rsidP="00354FB9">
      <w:pPr>
        <w:spacing w:line="360" w:lineRule="auto"/>
        <w:jc w:val="both"/>
        <w:rPr>
          <w:rFonts w:ascii="Arial" w:hAnsi="Arial" w:cs="Arial"/>
        </w:rPr>
      </w:pPr>
    </w:p>
    <w:p w14:paraId="13AE9475" w14:textId="77777777" w:rsidR="00667938" w:rsidRPr="00354FB9" w:rsidRDefault="00667938" w:rsidP="00354FB9">
      <w:pPr>
        <w:suppressAutoHyphens w:val="0"/>
        <w:spacing w:line="360" w:lineRule="auto"/>
        <w:ind w:firstLine="357"/>
        <w:jc w:val="both"/>
        <w:rPr>
          <w:rFonts w:ascii="Arial" w:hAnsi="Arial" w:cs="Arial"/>
          <w:lang w:eastAsia="zh-CN"/>
        </w:rPr>
      </w:pPr>
    </w:p>
    <w:p w14:paraId="7DC172A6" w14:textId="75A23A2A" w:rsidR="00354FB9" w:rsidRPr="00354FB9" w:rsidRDefault="00354FB9" w:rsidP="00354FB9">
      <w:pPr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contextualSpacing/>
        <w:jc w:val="both"/>
        <w:rPr>
          <w:rFonts w:ascii="Arial" w:eastAsia="Calibri" w:hAnsi="Arial" w:cs="Arial"/>
          <w:bCs/>
          <w:lang w:eastAsia="en-US"/>
        </w:rPr>
      </w:pPr>
      <w:r w:rsidRPr="00354FB9">
        <w:rPr>
          <w:rFonts w:ascii="Arial" w:eastAsia="Calibri" w:hAnsi="Arial" w:cs="Arial"/>
          <w:bCs/>
          <w:lang w:eastAsia="en-US"/>
        </w:rPr>
        <w:lastRenderedPageBreak/>
        <w:t xml:space="preserve">Zobowiązuję się do zapłaty kary umownej, </w:t>
      </w:r>
      <w:r w:rsidRPr="00354FB9">
        <w:rPr>
          <w:rFonts w:ascii="Arial" w:hAnsi="Arial" w:cs="Arial"/>
          <w:bCs/>
          <w:lang w:eastAsia="zh-CN"/>
        </w:rPr>
        <w:t>za brak odbioru przesyłek w oznaczonym dniu, o której mowa w § 9 ust. 2 pkt 3 wzoru umowy w wysokości</w:t>
      </w:r>
      <w:r w:rsidRPr="00354FB9">
        <w:rPr>
          <w:rFonts w:ascii="Arial" w:eastAsia="Calibri" w:hAnsi="Arial" w:cs="Arial"/>
          <w:bCs/>
          <w:lang w:eastAsia="en-US"/>
        </w:rPr>
        <w:t>*:</w:t>
      </w:r>
    </w:p>
    <w:p w14:paraId="01584305" w14:textId="77777777" w:rsidR="00354FB9" w:rsidRPr="00354FB9" w:rsidRDefault="00354FB9" w:rsidP="00354FB9">
      <w:pPr>
        <w:suppressAutoHyphens w:val="0"/>
        <w:spacing w:line="360" w:lineRule="auto"/>
        <w:ind w:left="357"/>
        <w:rPr>
          <w:rFonts w:ascii="Arial" w:hAnsi="Arial" w:cs="Arial"/>
          <w:u w:val="single"/>
          <w:lang w:eastAsia="pl-PL"/>
        </w:rPr>
      </w:pPr>
    </w:p>
    <w:p w14:paraId="320FBBE8" w14:textId="174847F2" w:rsidR="00354FB9" w:rsidRPr="00354FB9" w:rsidRDefault="00354FB9" w:rsidP="00354FB9">
      <w:pPr>
        <w:widowControl w:val="0"/>
        <w:numPr>
          <w:ilvl w:val="1"/>
          <w:numId w:val="23"/>
        </w:numPr>
        <w:suppressAutoHyphens w:val="0"/>
        <w:autoSpaceDE w:val="0"/>
        <w:autoSpaceDN w:val="0"/>
        <w:spacing w:line="360" w:lineRule="auto"/>
        <w:ind w:left="1066" w:hanging="357"/>
        <w:rPr>
          <w:rFonts w:ascii="Arial" w:hAnsi="Arial" w:cs="Arial"/>
          <w:bCs/>
          <w:noProof/>
          <w:lang w:eastAsia="en-US"/>
        </w:rPr>
      </w:pPr>
      <w:bookmarkStart w:id="0" w:name="_Hlk117435430"/>
      <w:r w:rsidRPr="00354FB9">
        <w:rPr>
          <w:rFonts w:ascii="Arial" w:hAnsi="Arial" w:cs="Arial"/>
          <w:b/>
          <w:noProof/>
          <w:lang w:eastAsia="en-US"/>
        </w:rPr>
        <w:t>10,00 zł</w:t>
      </w:r>
      <w:r w:rsidRPr="00354FB9">
        <w:rPr>
          <w:rFonts w:ascii="Arial" w:hAnsi="Arial" w:cs="Arial"/>
          <w:bCs/>
          <w:noProof/>
          <w:lang w:eastAsia="en-US"/>
        </w:rPr>
        <w:t xml:space="preserve"> za </w:t>
      </w:r>
      <w:bookmarkStart w:id="1" w:name="_Hlk121946982"/>
      <w:r w:rsidRPr="00354FB9">
        <w:rPr>
          <w:rFonts w:ascii="Arial" w:hAnsi="Arial" w:cs="Arial"/>
          <w:bCs/>
          <w:noProof/>
          <w:lang w:eastAsia="en-US"/>
        </w:rPr>
        <w:t>brak odbioru</w:t>
      </w:r>
      <w:bookmarkEnd w:id="1"/>
    </w:p>
    <w:p w14:paraId="20A889C0" w14:textId="5FC85BD5" w:rsidR="00354FB9" w:rsidRPr="00354FB9" w:rsidRDefault="00354FB9" w:rsidP="00354FB9">
      <w:pPr>
        <w:widowControl w:val="0"/>
        <w:numPr>
          <w:ilvl w:val="1"/>
          <w:numId w:val="23"/>
        </w:numPr>
        <w:suppressAutoHyphens w:val="0"/>
        <w:autoSpaceDE w:val="0"/>
        <w:autoSpaceDN w:val="0"/>
        <w:spacing w:line="360" w:lineRule="auto"/>
        <w:ind w:left="1066" w:hanging="357"/>
        <w:rPr>
          <w:rFonts w:ascii="Arial" w:hAnsi="Arial" w:cs="Arial"/>
          <w:bCs/>
          <w:noProof/>
          <w:lang w:eastAsia="en-US"/>
        </w:rPr>
      </w:pPr>
      <w:r w:rsidRPr="00354FB9">
        <w:rPr>
          <w:rFonts w:ascii="Arial" w:hAnsi="Arial" w:cs="Arial"/>
          <w:b/>
          <w:noProof/>
          <w:lang w:eastAsia="en-US"/>
        </w:rPr>
        <w:t>20,00 zł</w:t>
      </w:r>
      <w:r w:rsidRPr="00354FB9">
        <w:rPr>
          <w:rFonts w:ascii="Arial" w:hAnsi="Arial" w:cs="Arial"/>
          <w:bCs/>
          <w:noProof/>
          <w:lang w:eastAsia="en-US"/>
        </w:rPr>
        <w:t xml:space="preserve"> za brak odbioru</w:t>
      </w:r>
    </w:p>
    <w:p w14:paraId="7CB96140" w14:textId="282E6AD0" w:rsidR="00354FB9" w:rsidRPr="00354FB9" w:rsidRDefault="00354FB9" w:rsidP="00354FB9">
      <w:pPr>
        <w:widowControl w:val="0"/>
        <w:numPr>
          <w:ilvl w:val="1"/>
          <w:numId w:val="23"/>
        </w:numPr>
        <w:suppressAutoHyphens w:val="0"/>
        <w:autoSpaceDE w:val="0"/>
        <w:autoSpaceDN w:val="0"/>
        <w:spacing w:line="360" w:lineRule="auto"/>
        <w:ind w:left="1066" w:hanging="357"/>
        <w:rPr>
          <w:rFonts w:ascii="Arial" w:hAnsi="Arial" w:cs="Arial"/>
          <w:bCs/>
          <w:noProof/>
          <w:lang w:eastAsia="en-US"/>
        </w:rPr>
      </w:pPr>
      <w:r w:rsidRPr="00354FB9">
        <w:rPr>
          <w:rFonts w:ascii="Arial" w:hAnsi="Arial" w:cs="Arial"/>
          <w:b/>
          <w:noProof/>
          <w:lang w:eastAsia="en-US"/>
        </w:rPr>
        <w:t>50,00 zł</w:t>
      </w:r>
      <w:r w:rsidRPr="00354FB9">
        <w:rPr>
          <w:rFonts w:ascii="Arial" w:hAnsi="Arial" w:cs="Arial"/>
          <w:bCs/>
          <w:noProof/>
          <w:lang w:eastAsia="en-US"/>
        </w:rPr>
        <w:t xml:space="preserve"> za brak odbioru</w:t>
      </w:r>
    </w:p>
    <w:p w14:paraId="6ED4DC48" w14:textId="77777777" w:rsidR="00354FB9" w:rsidRPr="00354FB9" w:rsidRDefault="00354FB9" w:rsidP="00354FB9">
      <w:pPr>
        <w:tabs>
          <w:tab w:val="num" w:pos="-1985"/>
          <w:tab w:val="left" w:pos="1418"/>
        </w:tabs>
        <w:suppressAutoHyphens w:val="0"/>
        <w:spacing w:line="360" w:lineRule="auto"/>
        <w:ind w:left="714" w:hanging="357"/>
        <w:jc w:val="both"/>
        <w:rPr>
          <w:rFonts w:ascii="Arial" w:eastAsia="Symbol" w:hAnsi="Arial" w:cs="Arial"/>
          <w:bCs/>
          <w:lang w:eastAsia="pl-PL"/>
        </w:rPr>
      </w:pPr>
    </w:p>
    <w:p w14:paraId="77139A55" w14:textId="77777777" w:rsidR="00354FB9" w:rsidRPr="00354FB9" w:rsidRDefault="00354FB9" w:rsidP="00354FB9">
      <w:pPr>
        <w:tabs>
          <w:tab w:val="num" w:pos="-1985"/>
          <w:tab w:val="left" w:pos="1418"/>
        </w:tabs>
        <w:suppressAutoHyphens w:val="0"/>
        <w:spacing w:line="360" w:lineRule="auto"/>
        <w:ind w:left="715" w:hanging="6"/>
        <w:jc w:val="both"/>
        <w:rPr>
          <w:rFonts w:ascii="Arial" w:hAnsi="Arial" w:cs="Arial"/>
          <w:lang w:eastAsia="pl-PL"/>
        </w:rPr>
      </w:pPr>
      <w:bookmarkStart w:id="2" w:name="_Hlk132570183"/>
      <w:r w:rsidRPr="00354FB9">
        <w:rPr>
          <w:rFonts w:ascii="Arial" w:eastAsia="Symbol" w:hAnsi="Arial" w:cs="Arial"/>
          <w:bCs/>
          <w:lang w:eastAsia="pl-PL"/>
        </w:rPr>
        <w:t>*</w:t>
      </w:r>
      <w:r w:rsidRPr="00354FB9">
        <w:rPr>
          <w:rFonts w:ascii="Arial" w:hAnsi="Arial" w:cs="Arial"/>
          <w:bCs/>
          <w:lang w:eastAsia="pl-PL"/>
        </w:rPr>
        <w:t xml:space="preserve"> należy zaznaczyć jedną z powyższych opcji</w:t>
      </w:r>
    </w:p>
    <w:bookmarkEnd w:id="0"/>
    <w:bookmarkEnd w:id="2"/>
    <w:p w14:paraId="4614A989" w14:textId="77777777" w:rsidR="00354FB9" w:rsidRPr="00354FB9" w:rsidRDefault="00354FB9" w:rsidP="00354FB9">
      <w:pPr>
        <w:suppressAutoHyphens w:val="0"/>
        <w:spacing w:line="360" w:lineRule="auto"/>
        <w:ind w:left="357"/>
        <w:contextualSpacing/>
        <w:jc w:val="both"/>
        <w:rPr>
          <w:rFonts w:ascii="Arial" w:eastAsia="Calibri" w:hAnsi="Arial" w:cs="Arial"/>
          <w:b/>
          <w:bCs/>
          <w:lang w:eastAsia="en-US"/>
        </w:rPr>
      </w:pPr>
    </w:p>
    <w:p w14:paraId="21B8D3F3" w14:textId="77777777" w:rsidR="00354FB9" w:rsidRPr="00354FB9" w:rsidRDefault="00354FB9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  <w:b/>
          <w:u w:val="single"/>
          <w:lang w:eastAsia="pl-PL"/>
        </w:rPr>
      </w:pPr>
      <w:r w:rsidRPr="00354FB9">
        <w:rPr>
          <w:rFonts w:ascii="Arial" w:hAnsi="Arial" w:cs="Arial"/>
          <w:b/>
          <w:u w:val="single"/>
          <w:lang w:eastAsia="pl-PL"/>
        </w:rPr>
        <w:t>UWAGA:</w:t>
      </w:r>
    </w:p>
    <w:p w14:paraId="4AA7C953" w14:textId="77777777" w:rsidR="00354FB9" w:rsidRPr="00354FB9" w:rsidRDefault="00354FB9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lang w:eastAsia="pl-PL"/>
        </w:rPr>
        <w:t>Należy zaznaczyć jedną z powyższych możliwości. W przypadku nie wypełnienia, nieprawidłowego (np. nieczytelnego) wypełnienia bądź wypełnienia kilku opcji - Zamawiający uzna, że Wykonawca deklaruje zapłatę kary umownej w minimalnym wymiarze wymaganym w SWZ. Wykonawca otrzyma wówczas 0 pkt w przedmiotowym kryterium.</w:t>
      </w:r>
    </w:p>
    <w:p w14:paraId="21E349E6" w14:textId="77777777" w:rsidR="00354FB9" w:rsidRPr="00354FB9" w:rsidRDefault="00354FB9" w:rsidP="00354FB9">
      <w:pPr>
        <w:suppressAutoHyphens w:val="0"/>
        <w:spacing w:line="360" w:lineRule="auto"/>
        <w:ind w:left="357"/>
        <w:contextualSpacing/>
        <w:jc w:val="both"/>
        <w:rPr>
          <w:rFonts w:ascii="Arial" w:eastAsia="Calibri" w:hAnsi="Arial" w:cs="Arial"/>
          <w:b/>
          <w:bCs/>
          <w:lang w:eastAsia="en-US"/>
        </w:rPr>
      </w:pPr>
    </w:p>
    <w:p w14:paraId="2796C0BE" w14:textId="06BECD91" w:rsidR="00354FB9" w:rsidRPr="00354FB9" w:rsidRDefault="00354FB9" w:rsidP="00354FB9">
      <w:pPr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357" w:hanging="357"/>
        <w:contextualSpacing/>
        <w:jc w:val="both"/>
        <w:rPr>
          <w:rFonts w:ascii="Arial" w:eastAsia="Calibri" w:hAnsi="Arial" w:cs="Arial"/>
          <w:b/>
          <w:bCs/>
          <w:lang w:eastAsia="en-US"/>
        </w:rPr>
      </w:pPr>
      <w:r w:rsidRPr="00354FB9">
        <w:rPr>
          <w:rFonts w:ascii="Arial" w:eastAsia="Calibri" w:hAnsi="Arial" w:cs="Arial"/>
          <w:bCs/>
          <w:lang w:eastAsia="en-US"/>
        </w:rPr>
        <w:t xml:space="preserve">Deklaruję, </w:t>
      </w:r>
      <w:r w:rsidRPr="00354FB9">
        <w:rPr>
          <w:rFonts w:ascii="Arial" w:eastAsia="Calibri" w:hAnsi="Arial" w:cs="Arial"/>
          <w:lang w:eastAsia="en-US"/>
        </w:rPr>
        <w:t>że przy realizacji przedmiotu zamówienia:</w:t>
      </w:r>
    </w:p>
    <w:p w14:paraId="5D6CF7BD" w14:textId="77777777" w:rsidR="00354FB9" w:rsidRPr="00354FB9" w:rsidRDefault="00354FB9" w:rsidP="00354FB9">
      <w:pPr>
        <w:numPr>
          <w:ilvl w:val="0"/>
          <w:numId w:val="17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b/>
          <w:lang w:eastAsia="pl-PL"/>
        </w:rPr>
        <w:t>zapewnimy</w:t>
      </w:r>
      <w:r w:rsidRPr="00354FB9">
        <w:rPr>
          <w:rFonts w:ascii="Arial" w:hAnsi="Arial" w:cs="Arial"/>
          <w:lang w:eastAsia="pl-PL"/>
        </w:rPr>
        <w:t xml:space="preserve"> nieograniczoną możliwość śledzenia przez Internet, rejestrowanych przesyłek pocztowych w obrocie krajowym, zgodnie z SWZ</w:t>
      </w:r>
    </w:p>
    <w:p w14:paraId="3868E8C6" w14:textId="77777777" w:rsidR="00354FB9" w:rsidRPr="00354FB9" w:rsidRDefault="00354FB9" w:rsidP="00354FB9">
      <w:pPr>
        <w:numPr>
          <w:ilvl w:val="0"/>
          <w:numId w:val="17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b/>
          <w:lang w:eastAsia="pl-PL"/>
        </w:rPr>
        <w:t>nie zapewnimy</w:t>
      </w:r>
      <w:r w:rsidRPr="00354FB9">
        <w:rPr>
          <w:rFonts w:ascii="Arial" w:hAnsi="Arial" w:cs="Arial"/>
          <w:lang w:eastAsia="pl-PL"/>
        </w:rPr>
        <w:t xml:space="preserve"> nieograniczonej możliwości śledzenia przez Internet, rejestrowanych przesyłek pocztowych w obrocie krajowym, zgodnie z SWZ</w:t>
      </w:r>
    </w:p>
    <w:p w14:paraId="2BB6C8FA" w14:textId="77777777" w:rsidR="00354FB9" w:rsidRPr="00354FB9" w:rsidRDefault="00354FB9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  <w:lang w:eastAsia="pl-PL"/>
        </w:rPr>
      </w:pPr>
    </w:p>
    <w:p w14:paraId="1E48D884" w14:textId="77777777" w:rsidR="00354FB9" w:rsidRPr="00354FB9" w:rsidRDefault="00354FB9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bCs/>
          <w:lang w:eastAsia="pl-PL"/>
        </w:rPr>
        <w:t>* należy zaznaczyć jedną z powyższych opcji</w:t>
      </w:r>
    </w:p>
    <w:p w14:paraId="6BA7148B" w14:textId="77777777" w:rsidR="00354FB9" w:rsidRPr="00354FB9" w:rsidRDefault="00354FB9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  <w:lang w:eastAsia="pl-PL"/>
        </w:rPr>
      </w:pPr>
    </w:p>
    <w:p w14:paraId="03CC1B7A" w14:textId="77777777" w:rsidR="00354FB9" w:rsidRPr="00354FB9" w:rsidRDefault="00354FB9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  <w:b/>
          <w:u w:val="single"/>
          <w:lang w:eastAsia="pl-PL"/>
        </w:rPr>
      </w:pPr>
      <w:r w:rsidRPr="00354FB9">
        <w:rPr>
          <w:rFonts w:ascii="Arial" w:hAnsi="Arial" w:cs="Arial"/>
          <w:b/>
          <w:u w:val="single"/>
          <w:lang w:eastAsia="pl-PL"/>
        </w:rPr>
        <w:t>UWAGA:</w:t>
      </w:r>
    </w:p>
    <w:p w14:paraId="4846B7EA" w14:textId="77777777" w:rsidR="00354FB9" w:rsidRPr="00354FB9" w:rsidRDefault="00354FB9" w:rsidP="00354FB9">
      <w:pPr>
        <w:suppressAutoHyphens w:val="0"/>
        <w:spacing w:line="360" w:lineRule="auto"/>
        <w:ind w:left="357"/>
        <w:jc w:val="both"/>
        <w:rPr>
          <w:rFonts w:ascii="Arial" w:hAnsi="Arial" w:cs="Arial"/>
          <w:lang w:eastAsia="pl-PL"/>
        </w:rPr>
      </w:pPr>
      <w:r w:rsidRPr="00354FB9">
        <w:rPr>
          <w:rFonts w:ascii="Arial" w:hAnsi="Arial" w:cs="Arial"/>
          <w:lang w:eastAsia="pl-PL"/>
        </w:rPr>
        <w:t>W przypadku nie wypełnienia żadnej z powyższych pozycji albo wypełnienia kilku pozycji - Zamawiający uzna, że Wykonawca nie deklaruje nieograniczonej możliwości śledzenia przez Internet, rejestrowanych przesyłek pocztowych w obrocie krajowym, zgodnie z SWZ. Wykonawca otrzyma wówczas 0 pkt w przedmiotowym kryterium.</w:t>
      </w:r>
    </w:p>
    <w:p w14:paraId="5C5F05FD" w14:textId="77777777" w:rsidR="00EC349D" w:rsidRPr="00354FB9" w:rsidRDefault="00EC349D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</w:rPr>
      </w:pPr>
    </w:p>
    <w:p w14:paraId="4475AB87" w14:textId="77777777" w:rsidR="00EC349D" w:rsidRPr="00354FB9" w:rsidRDefault="00EC349D" w:rsidP="00354FB9">
      <w:pPr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354FB9">
        <w:rPr>
          <w:rFonts w:ascii="Arial" w:hAnsi="Arial" w:cs="Arial"/>
          <w:bCs/>
        </w:rPr>
        <w:t>Oświadczam, że</w:t>
      </w:r>
      <w:r w:rsidRPr="00354FB9">
        <w:rPr>
          <w:rFonts w:ascii="Arial" w:hAnsi="Arial" w:cs="Arial"/>
        </w:rPr>
        <w:t xml:space="preserve"> w związku z wspólnym ubieganiem się o udzielenie zamówienia poszczególni Wykonawcy wykonają następujące usługi:</w:t>
      </w:r>
    </w:p>
    <w:p w14:paraId="7142341B" w14:textId="77777777" w:rsidR="00EC349D" w:rsidRPr="00354FB9" w:rsidRDefault="00EC349D" w:rsidP="00354FB9">
      <w:pPr>
        <w:spacing w:line="360" w:lineRule="auto"/>
        <w:ind w:left="357"/>
        <w:jc w:val="both"/>
        <w:rPr>
          <w:rFonts w:ascii="Arial" w:hAnsi="Arial" w:cs="Arial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247"/>
        <w:gridCol w:w="3823"/>
      </w:tblGrid>
      <w:tr w:rsidR="00EC349D" w:rsidRPr="00354FB9" w14:paraId="59A98834" w14:textId="77777777" w:rsidTr="004924B8">
        <w:trPr>
          <w:trHeight w:val="734"/>
        </w:trPr>
        <w:tc>
          <w:tcPr>
            <w:tcW w:w="567" w:type="dxa"/>
            <w:vAlign w:val="center"/>
          </w:tcPr>
          <w:p w14:paraId="13D5D663" w14:textId="77777777" w:rsidR="00EC349D" w:rsidRPr="00354FB9" w:rsidRDefault="00EC349D" w:rsidP="00354F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54FB9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4252" w:type="dxa"/>
            <w:vAlign w:val="center"/>
          </w:tcPr>
          <w:p w14:paraId="0D8E6112" w14:textId="77777777" w:rsidR="00EC349D" w:rsidRPr="00354FB9" w:rsidRDefault="00EC349D" w:rsidP="00354F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54FB9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3827" w:type="dxa"/>
            <w:vAlign w:val="center"/>
          </w:tcPr>
          <w:p w14:paraId="2A2E9F7F" w14:textId="77777777" w:rsidR="00EC349D" w:rsidRPr="00354FB9" w:rsidRDefault="00EC349D" w:rsidP="00354F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54FB9">
              <w:rPr>
                <w:rFonts w:ascii="Arial" w:hAnsi="Arial" w:cs="Arial"/>
                <w:b/>
              </w:rPr>
              <w:t>Wskazanie usług, które będą wykonane przez Wykonawcę</w:t>
            </w:r>
          </w:p>
        </w:tc>
      </w:tr>
      <w:tr w:rsidR="00EC349D" w:rsidRPr="00354FB9" w14:paraId="3031871B" w14:textId="77777777" w:rsidTr="004924B8">
        <w:trPr>
          <w:trHeight w:val="409"/>
        </w:trPr>
        <w:tc>
          <w:tcPr>
            <w:tcW w:w="567" w:type="dxa"/>
            <w:vAlign w:val="center"/>
          </w:tcPr>
          <w:p w14:paraId="57DB0E27" w14:textId="77777777" w:rsidR="00EC349D" w:rsidRPr="00354FB9" w:rsidRDefault="00EC349D" w:rsidP="00354F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54FB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252" w:type="dxa"/>
            <w:vAlign w:val="center"/>
          </w:tcPr>
          <w:p w14:paraId="09BAD127" w14:textId="77777777" w:rsidR="00EC349D" w:rsidRPr="00354FB9" w:rsidRDefault="00EC349D" w:rsidP="00354F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14:paraId="5EF6769E" w14:textId="77777777" w:rsidR="00EC349D" w:rsidRPr="00354FB9" w:rsidRDefault="00EC349D" w:rsidP="00354F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C349D" w:rsidRPr="00354FB9" w14:paraId="0A82A329" w14:textId="77777777" w:rsidTr="004924B8">
        <w:trPr>
          <w:trHeight w:val="400"/>
        </w:trPr>
        <w:tc>
          <w:tcPr>
            <w:tcW w:w="567" w:type="dxa"/>
            <w:vAlign w:val="center"/>
          </w:tcPr>
          <w:p w14:paraId="7718EC60" w14:textId="77777777" w:rsidR="00EC349D" w:rsidRPr="00354FB9" w:rsidRDefault="00EC349D" w:rsidP="00354F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54FB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252" w:type="dxa"/>
            <w:vAlign w:val="center"/>
          </w:tcPr>
          <w:p w14:paraId="1231095A" w14:textId="77777777" w:rsidR="00EC349D" w:rsidRPr="00354FB9" w:rsidRDefault="00EC349D" w:rsidP="00354F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14:paraId="7E407983" w14:textId="77777777" w:rsidR="00EC349D" w:rsidRPr="00354FB9" w:rsidRDefault="00EC349D" w:rsidP="00354F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0BA0614" w14:textId="77777777" w:rsidR="00EC349D" w:rsidRPr="00354FB9" w:rsidRDefault="00EC349D" w:rsidP="00354FB9">
      <w:pPr>
        <w:suppressAutoHyphens w:val="0"/>
        <w:spacing w:line="360" w:lineRule="auto"/>
        <w:ind w:left="720"/>
        <w:contextualSpacing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i/>
        </w:rPr>
        <w:t>(należy wypełnić tylko w przypadku wspólnego ubiegania się Wykonawców o udzielenie zamówienia)</w:t>
      </w:r>
    </w:p>
    <w:p w14:paraId="0B881139" w14:textId="77777777" w:rsidR="00EC349D" w:rsidRPr="00354FB9" w:rsidRDefault="00EC349D" w:rsidP="00354FB9">
      <w:pPr>
        <w:suppressAutoHyphens w:val="0"/>
        <w:spacing w:line="360" w:lineRule="auto"/>
        <w:ind w:left="720"/>
        <w:contextualSpacing/>
        <w:rPr>
          <w:rFonts w:ascii="Arial" w:hAnsi="Arial" w:cs="Arial"/>
          <w:lang w:eastAsia="zh-CN"/>
        </w:rPr>
      </w:pPr>
    </w:p>
    <w:p w14:paraId="7E097705" w14:textId="77777777" w:rsidR="00EC349D" w:rsidRPr="00354FB9" w:rsidRDefault="00EC349D" w:rsidP="00354FB9">
      <w:pPr>
        <w:numPr>
          <w:ilvl w:val="0"/>
          <w:numId w:val="16"/>
        </w:numPr>
        <w:suppressAutoHyphens w:val="0"/>
        <w:spacing w:line="360" w:lineRule="auto"/>
        <w:jc w:val="both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lang w:eastAsia="zh-CN"/>
        </w:rPr>
        <w:t>Oświadczam, że oferta nie zawiera/zawiera (właściwe podkreślić) informacji stanowiących tajemnicę przedsiębiorstwa w rozumieniu ustawy z dnia 16 kwietnia 1993r. o zwalczaniu nieuczciwej konkurencji. Informacje takie zawarte są w następujących dokumentach:</w:t>
      </w:r>
    </w:p>
    <w:p w14:paraId="4C27E750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lang w:eastAsia="zh-CN"/>
        </w:rPr>
        <w:t>.................................................................................</w:t>
      </w:r>
    </w:p>
    <w:p w14:paraId="31E1C281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lang w:eastAsia="zh-CN"/>
        </w:rPr>
        <w:t>.................................................................................</w:t>
      </w:r>
    </w:p>
    <w:p w14:paraId="3CEF8B8E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lang w:eastAsia="zh-CN"/>
        </w:rPr>
        <w:t>.................................................................................</w:t>
      </w:r>
    </w:p>
    <w:p w14:paraId="4CC9A55F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lang w:eastAsia="zh-CN"/>
        </w:rPr>
        <w:t>Uzasadnienie, iż zastrzeżone informacje stanowią tajemnicę przedsiębiorstwa:</w:t>
      </w:r>
    </w:p>
    <w:p w14:paraId="6ED9FEBB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lang w:eastAsia="zh-CN"/>
        </w:rPr>
        <w:t>………………………………………………………………………………………………</w:t>
      </w:r>
    </w:p>
    <w:p w14:paraId="3C0E483D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lang w:eastAsia="zh-CN"/>
        </w:rPr>
        <w:t>………………………………………………………………………………………………</w:t>
      </w:r>
    </w:p>
    <w:p w14:paraId="0AF63331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hAnsi="Arial" w:cs="Arial"/>
          <w:b/>
          <w:lang w:eastAsia="zh-CN"/>
        </w:rPr>
      </w:pPr>
      <w:r w:rsidRPr="00354FB9">
        <w:rPr>
          <w:rFonts w:ascii="Arial" w:hAnsi="Arial" w:cs="Arial"/>
          <w:b/>
          <w:lang w:eastAsia="zh-CN"/>
        </w:rPr>
        <w:t>Uwaga! W przypadku braku wykazania, że informacje zastrzeżone stanowią tajemnicę przedsiębiorstwa lub niewystarczającego uzasadnienia, informacje te zostaną uznane za jawne.</w:t>
      </w:r>
    </w:p>
    <w:p w14:paraId="221688EA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hAnsi="Arial" w:cs="Arial"/>
          <w:b/>
          <w:lang w:eastAsia="zh-CN"/>
        </w:rPr>
      </w:pPr>
    </w:p>
    <w:p w14:paraId="558F2FA1" w14:textId="77777777" w:rsidR="00EC349D" w:rsidRPr="00354FB9" w:rsidRDefault="00EC349D" w:rsidP="00354FB9">
      <w:pPr>
        <w:numPr>
          <w:ilvl w:val="0"/>
          <w:numId w:val="16"/>
        </w:numPr>
        <w:suppressAutoHyphens w:val="0"/>
        <w:spacing w:line="360" w:lineRule="auto"/>
        <w:ind w:left="357" w:hanging="357"/>
        <w:jc w:val="both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1231D49" w14:textId="77777777" w:rsidR="00EC349D" w:rsidRPr="00354FB9" w:rsidRDefault="00EC349D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  <w:lang w:eastAsia="zh-CN"/>
        </w:rPr>
      </w:pPr>
    </w:p>
    <w:p w14:paraId="6B2765A4" w14:textId="77777777" w:rsidR="00EC349D" w:rsidRPr="00354FB9" w:rsidRDefault="00EC349D" w:rsidP="00354FB9">
      <w:pPr>
        <w:numPr>
          <w:ilvl w:val="0"/>
          <w:numId w:val="16"/>
        </w:numPr>
        <w:suppressAutoHyphens w:val="0"/>
        <w:spacing w:line="360" w:lineRule="auto"/>
        <w:ind w:left="357" w:hanging="357"/>
        <w:jc w:val="both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lang w:eastAsia="zh-CN"/>
        </w:rPr>
        <w:t>Oświadczam, że podmiot, który reprezentuję to:</w:t>
      </w:r>
    </w:p>
    <w:p w14:paraId="6173229D" w14:textId="77777777" w:rsidR="00EC349D" w:rsidRPr="00354FB9" w:rsidRDefault="00EC349D" w:rsidP="00354FB9">
      <w:pPr>
        <w:suppressAutoHyphens w:val="0"/>
        <w:spacing w:line="360" w:lineRule="auto"/>
        <w:ind w:left="357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b/>
          <w:lang w:eastAsia="zh-CN"/>
        </w:rPr>
        <w:t xml:space="preserve">□ </w:t>
      </w:r>
      <w:r w:rsidRPr="00354FB9">
        <w:rPr>
          <w:rFonts w:ascii="Arial" w:hAnsi="Arial" w:cs="Arial"/>
        </w:rPr>
        <w:t>mikroprzedsiębiorstwo*</w:t>
      </w:r>
      <w:r w:rsidRPr="00354FB9">
        <w:rPr>
          <w:rFonts w:ascii="Arial" w:hAnsi="Arial" w:cs="Arial"/>
          <w:lang w:eastAsia="zh-CN"/>
        </w:rPr>
        <w:t xml:space="preserve"> </w:t>
      </w:r>
    </w:p>
    <w:p w14:paraId="1903B961" w14:textId="77777777" w:rsidR="00EC349D" w:rsidRPr="00354FB9" w:rsidRDefault="00EC349D" w:rsidP="00354FB9">
      <w:pPr>
        <w:suppressAutoHyphens w:val="0"/>
        <w:spacing w:line="360" w:lineRule="auto"/>
        <w:ind w:left="357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b/>
          <w:lang w:eastAsia="zh-CN"/>
        </w:rPr>
        <w:t xml:space="preserve">□ </w:t>
      </w:r>
      <w:r w:rsidRPr="00354FB9">
        <w:rPr>
          <w:rFonts w:ascii="Arial" w:hAnsi="Arial" w:cs="Arial"/>
        </w:rPr>
        <w:t>małe przedsiębiorstwo*</w:t>
      </w:r>
    </w:p>
    <w:p w14:paraId="3EEB77A2" w14:textId="77777777" w:rsidR="00EC349D" w:rsidRPr="00354FB9" w:rsidRDefault="00EC349D" w:rsidP="00354FB9">
      <w:pPr>
        <w:suppressAutoHyphens w:val="0"/>
        <w:spacing w:line="360" w:lineRule="auto"/>
        <w:ind w:left="357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b/>
          <w:lang w:eastAsia="zh-CN"/>
        </w:rPr>
        <w:t xml:space="preserve">□ </w:t>
      </w:r>
      <w:r w:rsidRPr="00354FB9">
        <w:rPr>
          <w:rFonts w:ascii="Arial" w:hAnsi="Arial" w:cs="Arial"/>
          <w:lang w:eastAsia="zh-CN"/>
        </w:rPr>
        <w:t>średnie</w:t>
      </w:r>
      <w:r w:rsidRPr="00354FB9">
        <w:rPr>
          <w:rFonts w:ascii="Arial" w:hAnsi="Arial" w:cs="Arial"/>
          <w:b/>
          <w:lang w:eastAsia="zh-CN"/>
        </w:rPr>
        <w:t xml:space="preserve"> </w:t>
      </w:r>
      <w:r w:rsidRPr="00354FB9">
        <w:rPr>
          <w:rFonts w:ascii="Arial" w:hAnsi="Arial" w:cs="Arial"/>
        </w:rPr>
        <w:t>przedsiębiorstwo*</w:t>
      </w:r>
    </w:p>
    <w:p w14:paraId="6A5960EF" w14:textId="77777777" w:rsidR="00EC349D" w:rsidRPr="00354FB9" w:rsidRDefault="00EC349D" w:rsidP="00354FB9">
      <w:pPr>
        <w:suppressAutoHyphens w:val="0"/>
        <w:spacing w:line="360" w:lineRule="auto"/>
        <w:ind w:left="357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b/>
          <w:lang w:eastAsia="zh-CN"/>
        </w:rPr>
        <w:t xml:space="preserve">□ </w:t>
      </w:r>
      <w:r w:rsidRPr="00354FB9">
        <w:rPr>
          <w:rFonts w:ascii="Arial" w:hAnsi="Arial" w:cs="Arial"/>
          <w:lang w:eastAsia="zh-CN"/>
        </w:rPr>
        <w:t>jednoosobowa działalność gospodarcza*</w:t>
      </w:r>
    </w:p>
    <w:p w14:paraId="01E89DED" w14:textId="77777777" w:rsidR="00EC349D" w:rsidRPr="00354FB9" w:rsidRDefault="00EC349D" w:rsidP="00354FB9">
      <w:pPr>
        <w:suppressAutoHyphens w:val="0"/>
        <w:spacing w:line="360" w:lineRule="auto"/>
        <w:ind w:left="357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b/>
          <w:lang w:eastAsia="zh-CN"/>
        </w:rPr>
        <w:t xml:space="preserve">□ </w:t>
      </w:r>
      <w:r w:rsidRPr="00354FB9">
        <w:rPr>
          <w:rFonts w:ascii="Arial" w:hAnsi="Arial" w:cs="Arial"/>
          <w:lang w:eastAsia="zh-CN"/>
        </w:rPr>
        <w:t>osoba fizyczna nieprowadząca działalności gospodarczej*</w:t>
      </w:r>
    </w:p>
    <w:p w14:paraId="53FF2C31" w14:textId="77777777" w:rsidR="00EC349D" w:rsidRPr="00354FB9" w:rsidRDefault="00EC349D" w:rsidP="00354FB9">
      <w:pPr>
        <w:suppressAutoHyphens w:val="0"/>
        <w:spacing w:line="360" w:lineRule="auto"/>
        <w:ind w:left="357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b/>
          <w:lang w:eastAsia="zh-CN"/>
        </w:rPr>
        <w:t xml:space="preserve">□ </w:t>
      </w:r>
      <w:r w:rsidRPr="00354FB9">
        <w:rPr>
          <w:rFonts w:ascii="Arial" w:hAnsi="Arial" w:cs="Arial"/>
          <w:lang w:eastAsia="zh-CN"/>
        </w:rPr>
        <w:t>inny rodzaj*</w:t>
      </w:r>
    </w:p>
    <w:p w14:paraId="7F4F3C40" w14:textId="77777777" w:rsidR="00EC349D" w:rsidRPr="00354FB9" w:rsidRDefault="00EC349D" w:rsidP="00354FB9">
      <w:pPr>
        <w:tabs>
          <w:tab w:val="left" w:pos="3969"/>
        </w:tabs>
        <w:suppressAutoHyphens w:val="0"/>
        <w:spacing w:line="360" w:lineRule="auto"/>
        <w:jc w:val="both"/>
        <w:rPr>
          <w:rFonts w:ascii="Arial" w:eastAsia="Calibri" w:hAnsi="Arial" w:cs="Arial"/>
          <w:lang w:eastAsia="en-US"/>
        </w:rPr>
      </w:pPr>
    </w:p>
    <w:p w14:paraId="1DC75C09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eastAsia="Calibri" w:hAnsi="Arial" w:cs="Arial"/>
          <w:lang w:eastAsia="en-US"/>
        </w:rPr>
      </w:pPr>
      <w:r w:rsidRPr="00354FB9">
        <w:rPr>
          <w:rFonts w:ascii="Arial" w:eastAsia="Calibri" w:hAnsi="Arial" w:cs="Arial"/>
          <w:lang w:eastAsia="en-US"/>
        </w:rPr>
        <w:lastRenderedPageBreak/>
        <w:t>Uwaga – w przypadku wykonawców wspólnie ubiegających się o udzielenie zamówienia powyższe oświadczenie należy złożyć dla każdego z wykonawców oddzielnie.</w:t>
      </w:r>
    </w:p>
    <w:p w14:paraId="0422979F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eastAsia="Calibri" w:hAnsi="Arial" w:cs="Arial"/>
          <w:lang w:eastAsia="en-US"/>
        </w:rPr>
      </w:pPr>
    </w:p>
    <w:p w14:paraId="3E1F53C7" w14:textId="77777777" w:rsidR="00EC349D" w:rsidRPr="00354FB9" w:rsidRDefault="00EC349D" w:rsidP="00354FB9">
      <w:pPr>
        <w:suppressAutoHyphens w:val="0"/>
        <w:spacing w:line="360" w:lineRule="auto"/>
        <w:ind w:left="357"/>
        <w:jc w:val="both"/>
        <w:rPr>
          <w:rFonts w:ascii="Arial" w:eastAsia="Calibri" w:hAnsi="Arial" w:cs="Arial"/>
          <w:lang w:eastAsia="en-US"/>
        </w:rPr>
      </w:pPr>
      <w:r w:rsidRPr="00354FB9">
        <w:rPr>
          <w:rFonts w:ascii="Arial" w:hAnsi="Arial" w:cs="Arial"/>
        </w:rPr>
        <w:t xml:space="preserve">*w rozumieniu </w:t>
      </w:r>
      <w:r w:rsidRPr="00354FB9">
        <w:rPr>
          <w:rFonts w:ascii="Arial" w:eastAsia="Calibri" w:hAnsi="Arial" w:cs="Arial"/>
          <w:bCs/>
          <w:lang w:eastAsia="en-US"/>
        </w:rPr>
        <w:t xml:space="preserve">Ustawy z dnia 6 marca 2018r. Prawo Przedsiębiorców </w:t>
      </w:r>
    </w:p>
    <w:p w14:paraId="52DDC8CB" w14:textId="77777777" w:rsidR="00EC349D" w:rsidRPr="00354FB9" w:rsidRDefault="00EC349D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  <w:lang w:eastAsia="zh-CN"/>
        </w:rPr>
      </w:pPr>
    </w:p>
    <w:p w14:paraId="4CEC539B" w14:textId="77777777" w:rsidR="00B24FEA" w:rsidRPr="00146FE6" w:rsidRDefault="00B24FEA" w:rsidP="00B24FEA">
      <w:pPr>
        <w:widowControl w:val="0"/>
        <w:numPr>
          <w:ilvl w:val="0"/>
          <w:numId w:val="24"/>
        </w:numPr>
        <w:suppressAutoHyphens w:val="0"/>
        <w:autoSpaceDE w:val="0"/>
        <w:autoSpaceDN w:val="0"/>
        <w:spacing w:line="360" w:lineRule="auto"/>
        <w:rPr>
          <w:rFonts w:ascii="Arial" w:hAnsi="Arial" w:cs="Arial"/>
          <w:lang w:eastAsia="zh-CN"/>
        </w:rPr>
      </w:pPr>
      <w:r w:rsidRPr="00146FE6">
        <w:rPr>
          <w:rFonts w:ascii="Arial" w:hAnsi="Arial" w:cs="Arial"/>
          <w:lang w:eastAsia="zh-CN"/>
        </w:rPr>
        <w:t>Informacje dodatkowe:</w:t>
      </w:r>
    </w:p>
    <w:p w14:paraId="215036E1" w14:textId="77777777" w:rsidR="00B24FEA" w:rsidRPr="00146FE6" w:rsidRDefault="00B24FEA" w:rsidP="00B24FEA">
      <w:pPr>
        <w:widowControl w:val="0"/>
        <w:suppressAutoHyphens w:val="0"/>
        <w:autoSpaceDE w:val="0"/>
        <w:autoSpaceDN w:val="0"/>
        <w:spacing w:line="360" w:lineRule="auto"/>
        <w:ind w:left="360"/>
        <w:rPr>
          <w:rFonts w:ascii="Arial" w:hAnsi="Arial" w:cs="Arial"/>
          <w:lang w:eastAsia="zh-CN"/>
        </w:rPr>
      </w:pPr>
      <w:r w:rsidRPr="00146FE6">
        <w:rPr>
          <w:rFonts w:ascii="Arial" w:hAnsi="Arial" w:cs="Arial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6CE2DF" w14:textId="77777777" w:rsidR="00EC349D" w:rsidRPr="00354FB9" w:rsidRDefault="00EC349D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  <w:lang w:eastAsia="zh-CN"/>
        </w:rPr>
      </w:pPr>
    </w:p>
    <w:p w14:paraId="694857A8" w14:textId="77777777" w:rsidR="00EC349D" w:rsidRPr="00354FB9" w:rsidRDefault="00EC349D" w:rsidP="00354FB9">
      <w:pPr>
        <w:suppressAutoHyphens w:val="0"/>
        <w:spacing w:line="360" w:lineRule="auto"/>
        <w:ind w:left="360"/>
        <w:jc w:val="both"/>
        <w:rPr>
          <w:rFonts w:ascii="Arial" w:hAnsi="Arial" w:cs="Arial"/>
          <w:lang w:eastAsia="zh-CN"/>
        </w:rPr>
      </w:pPr>
    </w:p>
    <w:p w14:paraId="1757AF49" w14:textId="77777777" w:rsidR="00EC349D" w:rsidRPr="00354FB9" w:rsidRDefault="00EC349D" w:rsidP="00354FB9">
      <w:pPr>
        <w:suppressAutoHyphens w:val="0"/>
        <w:spacing w:line="360" w:lineRule="auto"/>
        <w:jc w:val="both"/>
        <w:rPr>
          <w:rFonts w:ascii="Arial" w:hAnsi="Arial" w:cs="Arial"/>
          <w:b/>
          <w:color w:val="FF0000"/>
          <w:u w:val="single"/>
          <w:lang w:eastAsia="pl-PL"/>
        </w:rPr>
      </w:pPr>
      <w:r w:rsidRPr="00354FB9">
        <w:rPr>
          <w:rFonts w:ascii="Arial" w:hAnsi="Arial" w:cs="Arial"/>
          <w:b/>
          <w:color w:val="FF0000"/>
          <w:u w:val="single"/>
          <w:lang w:eastAsia="pl-PL"/>
        </w:rPr>
        <w:t>Uwaga !</w:t>
      </w:r>
    </w:p>
    <w:p w14:paraId="035959A6" w14:textId="5412052A" w:rsidR="00C03726" w:rsidRPr="00354FB9" w:rsidRDefault="00EC349D" w:rsidP="00354FB9">
      <w:pPr>
        <w:suppressAutoHyphens w:val="0"/>
        <w:spacing w:line="360" w:lineRule="auto"/>
        <w:jc w:val="both"/>
        <w:rPr>
          <w:rFonts w:ascii="Arial" w:hAnsi="Arial" w:cs="Arial"/>
          <w:lang w:eastAsia="zh-CN"/>
        </w:rPr>
      </w:pPr>
      <w:r w:rsidRPr="00354FB9">
        <w:rPr>
          <w:rFonts w:ascii="Arial" w:hAnsi="Arial" w:cs="Arial"/>
          <w:b/>
          <w:color w:val="FF0000"/>
          <w:u w:val="single"/>
          <w:lang w:eastAsia="pl-PL"/>
        </w:rPr>
        <w:t>Należy sporządzić i przekazać</w:t>
      </w:r>
      <w:r w:rsidRPr="00354FB9">
        <w:rPr>
          <w:rFonts w:ascii="Arial" w:hAnsi="Arial" w:cs="Arial"/>
          <w:color w:val="FF0000"/>
          <w:lang w:eastAsia="pl-PL"/>
        </w:rPr>
        <w:t xml:space="preserve"> zgodnie z </w:t>
      </w:r>
      <w:r w:rsidRPr="00354FB9">
        <w:rPr>
          <w:rFonts w:ascii="Arial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354FB9">
        <w:rPr>
          <w:rFonts w:ascii="Arial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C03726" w:rsidRPr="00354FB9" w:rsidSect="00DF3DFB">
      <w:footerReference w:type="default" r:id="rId8"/>
      <w:headerReference w:type="first" r:id="rId9"/>
      <w:footerReference w:type="first" r:id="rId10"/>
      <w:pgSz w:w="11906" w:h="16838" w:code="9"/>
      <w:pgMar w:top="680" w:right="1418" w:bottom="73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452FF" w14:textId="77777777" w:rsidR="00480909" w:rsidRDefault="00480909" w:rsidP="00C73D97">
      <w:r>
        <w:separator/>
      </w:r>
    </w:p>
  </w:endnote>
  <w:endnote w:type="continuationSeparator" w:id="0">
    <w:p w14:paraId="55E63D73" w14:textId="77777777" w:rsidR="00480909" w:rsidRDefault="00480909" w:rsidP="00C7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319502569"/>
      <w:docPartObj>
        <w:docPartGallery w:val="Page Numbers (Bottom of Page)"/>
        <w:docPartUnique/>
      </w:docPartObj>
    </w:sdtPr>
    <w:sdtContent>
      <w:p w14:paraId="4CD6A852" w14:textId="639B1607" w:rsidR="00240205" w:rsidRPr="009F0E6B" w:rsidRDefault="009F0E6B" w:rsidP="009F0E6B">
        <w:pPr>
          <w:pStyle w:val="Stopka"/>
          <w:jc w:val="right"/>
          <w:rPr>
            <w:rFonts w:ascii="Arial" w:hAnsi="Arial" w:cs="Arial"/>
          </w:rPr>
        </w:pPr>
        <w:r w:rsidRPr="009F0E6B">
          <w:rPr>
            <w:rFonts w:ascii="Arial" w:hAnsi="Arial" w:cs="Arial"/>
          </w:rPr>
          <w:t xml:space="preserve">Strona | </w:t>
        </w:r>
        <w:r w:rsidRPr="009F0E6B">
          <w:rPr>
            <w:rFonts w:ascii="Arial" w:hAnsi="Arial" w:cs="Arial"/>
          </w:rPr>
          <w:fldChar w:fldCharType="begin"/>
        </w:r>
        <w:r w:rsidRPr="009F0E6B">
          <w:rPr>
            <w:rFonts w:ascii="Arial" w:hAnsi="Arial" w:cs="Arial"/>
          </w:rPr>
          <w:instrText>PAGE   \* MERGEFORMAT</w:instrText>
        </w:r>
        <w:r w:rsidRPr="009F0E6B">
          <w:rPr>
            <w:rFonts w:ascii="Arial" w:hAnsi="Arial" w:cs="Arial"/>
          </w:rPr>
          <w:fldChar w:fldCharType="separate"/>
        </w:r>
        <w:r w:rsidRPr="009F0E6B">
          <w:rPr>
            <w:rFonts w:ascii="Arial" w:hAnsi="Arial" w:cs="Arial"/>
          </w:rPr>
          <w:t>2</w:t>
        </w:r>
        <w:r w:rsidRPr="009F0E6B">
          <w:rPr>
            <w:rFonts w:ascii="Arial" w:hAnsi="Arial" w:cs="Arial"/>
          </w:rPr>
          <w:fldChar w:fldCharType="end"/>
        </w:r>
        <w:r w:rsidRPr="009F0E6B">
          <w:rPr>
            <w:rFonts w:ascii="Arial" w:hAnsi="Arial" w:cs="Arial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036313846"/>
      <w:docPartObj>
        <w:docPartGallery w:val="Page Numbers (Bottom of Page)"/>
        <w:docPartUnique/>
      </w:docPartObj>
    </w:sdtPr>
    <w:sdtContent>
      <w:p w14:paraId="4D757B74" w14:textId="0DF4555C" w:rsidR="00586F3D" w:rsidRPr="009F0E6B" w:rsidRDefault="009F0E6B" w:rsidP="009F0E6B">
        <w:pPr>
          <w:pStyle w:val="Stopka"/>
          <w:jc w:val="right"/>
          <w:rPr>
            <w:rFonts w:ascii="Arial" w:hAnsi="Arial" w:cs="Arial"/>
          </w:rPr>
        </w:pPr>
        <w:r w:rsidRPr="009F0E6B">
          <w:rPr>
            <w:rFonts w:ascii="Arial" w:hAnsi="Arial" w:cs="Arial"/>
          </w:rPr>
          <w:t xml:space="preserve">Strona | </w:t>
        </w:r>
        <w:r w:rsidRPr="009F0E6B">
          <w:rPr>
            <w:rFonts w:ascii="Arial" w:hAnsi="Arial" w:cs="Arial"/>
          </w:rPr>
          <w:fldChar w:fldCharType="begin"/>
        </w:r>
        <w:r w:rsidRPr="009F0E6B">
          <w:rPr>
            <w:rFonts w:ascii="Arial" w:hAnsi="Arial" w:cs="Arial"/>
          </w:rPr>
          <w:instrText>PAGE   \* MERGEFORMAT</w:instrText>
        </w:r>
        <w:r w:rsidRPr="009F0E6B">
          <w:rPr>
            <w:rFonts w:ascii="Arial" w:hAnsi="Arial" w:cs="Arial"/>
          </w:rPr>
          <w:fldChar w:fldCharType="separate"/>
        </w:r>
        <w:r w:rsidRPr="009F0E6B">
          <w:rPr>
            <w:rFonts w:ascii="Arial" w:hAnsi="Arial" w:cs="Arial"/>
          </w:rPr>
          <w:t>2</w:t>
        </w:r>
        <w:r w:rsidRPr="009F0E6B">
          <w:rPr>
            <w:rFonts w:ascii="Arial" w:hAnsi="Arial" w:cs="Arial"/>
          </w:rPr>
          <w:fldChar w:fldCharType="end"/>
        </w:r>
        <w:r w:rsidRPr="009F0E6B">
          <w:rPr>
            <w:rFonts w:ascii="Arial" w:hAnsi="Arial" w:cs="Aria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A3179" w14:textId="77777777" w:rsidR="00480909" w:rsidRDefault="00480909" w:rsidP="00C73D97">
      <w:r>
        <w:separator/>
      </w:r>
    </w:p>
  </w:footnote>
  <w:footnote w:type="continuationSeparator" w:id="0">
    <w:p w14:paraId="449645E4" w14:textId="77777777" w:rsidR="00480909" w:rsidRDefault="00480909" w:rsidP="00C73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6"/>
      <w:gridCol w:w="2566"/>
      <w:gridCol w:w="3544"/>
      <w:gridCol w:w="1857"/>
    </w:tblGrid>
    <w:tr w:rsidR="00A00F08" w:rsidRPr="00A00F08" w14:paraId="64AE6891" w14:textId="77777777" w:rsidTr="000A486F">
      <w:tc>
        <w:tcPr>
          <w:tcW w:w="2216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51BAD8A1" w14:textId="77777777" w:rsidR="00A00F08" w:rsidRPr="00A00F08" w:rsidRDefault="00A00F08" w:rsidP="00A00F08">
          <w:pPr>
            <w:suppressAutoHyphens w:val="0"/>
            <w:ind w:left="-108" w:right="-250"/>
            <w:rPr>
              <w:rFonts w:ascii="Calibri" w:eastAsia="Calibri" w:hAnsi="Calibri" w:cs="Arial"/>
              <w:sz w:val="28"/>
              <w:szCs w:val="28"/>
              <w:lang w:eastAsia="en-US"/>
            </w:rPr>
          </w:pPr>
          <w:r w:rsidRPr="00A00F08">
            <w:rPr>
              <w:rFonts w:ascii="Calibri" w:eastAsia="Calibri" w:hAnsi="Calibri"/>
              <w:noProof/>
              <w:sz w:val="22"/>
              <w:szCs w:val="22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352D3364" wp14:editId="22195C7F">
                <wp:simplePos x="0" y="0"/>
                <wp:positionH relativeFrom="margin">
                  <wp:posOffset>222885</wp:posOffset>
                </wp:positionH>
                <wp:positionV relativeFrom="margin">
                  <wp:posOffset>-86995</wp:posOffset>
                </wp:positionV>
                <wp:extent cx="954405" cy="575310"/>
                <wp:effectExtent l="0" t="0" r="0" b="0"/>
                <wp:wrapNone/>
                <wp:docPr id="40" name="Obraz 40" descr="PUP_logo_pat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UP_logo_pat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575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10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08157ED8" w14:textId="77777777" w:rsidR="00A00F08" w:rsidRPr="00A00F08" w:rsidRDefault="00A00F08" w:rsidP="00A00F08">
          <w:pPr>
            <w:suppressAutoHyphens w:val="0"/>
            <w:jc w:val="both"/>
            <w:rPr>
              <w:rFonts w:ascii="Calibri" w:eastAsia="Calibri" w:hAnsi="Calibri" w:cs="Arial"/>
              <w:color w:val="808080"/>
              <w:sz w:val="30"/>
              <w:szCs w:val="30"/>
              <w:lang w:eastAsia="en-US"/>
            </w:rPr>
          </w:pPr>
          <w:r w:rsidRPr="00A00F08">
            <w:rPr>
              <w:rFonts w:ascii="Calibri" w:eastAsia="Calibri" w:hAnsi="Calibri" w:cs="Arial"/>
              <w:b/>
              <w:color w:val="808080"/>
              <w:sz w:val="30"/>
              <w:szCs w:val="30"/>
              <w:lang w:eastAsia="en-US"/>
            </w:rPr>
            <w:t>P O W I A T O W Y   U R Z Ą D    P R A C Y</w:t>
          </w:r>
        </w:p>
      </w:tc>
      <w:tc>
        <w:tcPr>
          <w:tcW w:w="1857" w:type="dxa"/>
          <w:vMerge w:val="restart"/>
          <w:tcBorders>
            <w:top w:val="nil"/>
            <w:left w:val="nil"/>
            <w:bottom w:val="nil"/>
            <w:right w:val="nil"/>
          </w:tcBorders>
          <w:hideMark/>
        </w:tcPr>
        <w:p w14:paraId="3BAFDC97" w14:textId="77777777" w:rsidR="00A00F08" w:rsidRPr="00A00F08" w:rsidRDefault="00A00F08" w:rsidP="00A00F08">
          <w:pPr>
            <w:suppressAutoHyphens w:val="0"/>
            <w:ind w:left="-146"/>
            <w:rPr>
              <w:rFonts w:ascii="Calibri" w:eastAsia="Calibri" w:hAnsi="Calibri" w:cs="Arial"/>
              <w:sz w:val="28"/>
              <w:szCs w:val="28"/>
              <w:lang w:eastAsia="en-US"/>
            </w:rPr>
          </w:pPr>
          <w:r w:rsidRPr="00A00F08">
            <w:rPr>
              <w:rFonts w:ascii="Calibri" w:eastAsia="Calibri" w:hAnsi="Calibri" w:cs="Arial"/>
              <w:noProof/>
              <w:sz w:val="28"/>
              <w:szCs w:val="28"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41FE2D75" wp14:editId="4F22B99E">
                <wp:simplePos x="0" y="0"/>
                <wp:positionH relativeFrom="column">
                  <wp:posOffset>14605</wp:posOffset>
                </wp:positionH>
                <wp:positionV relativeFrom="paragraph">
                  <wp:posOffset>53340</wp:posOffset>
                </wp:positionV>
                <wp:extent cx="762000" cy="847725"/>
                <wp:effectExtent l="0" t="0" r="0" b="9525"/>
                <wp:wrapNone/>
                <wp:docPr id="41" name="Obraz 41" descr="pcc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pcc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00F08" w:rsidRPr="00A00F08" w14:paraId="37345F75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11EE691B" w14:textId="77777777" w:rsidR="00A00F08" w:rsidRPr="00A00F08" w:rsidRDefault="00A00F08" w:rsidP="00A00F08">
          <w:pPr>
            <w:suppressAutoHyphens w:val="0"/>
            <w:rPr>
              <w:rFonts w:ascii="Calibri" w:eastAsia="Calibri" w:hAnsi="Calibri" w:cs="Arial"/>
              <w:sz w:val="28"/>
              <w:szCs w:val="28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242EFE7" w14:textId="77777777" w:rsidR="00A00F08" w:rsidRPr="00A00F08" w:rsidRDefault="00A00F08" w:rsidP="00A00F08">
          <w:pPr>
            <w:suppressAutoHyphens w:val="0"/>
            <w:jc w:val="right"/>
            <w:rPr>
              <w:rFonts w:ascii="Calibri" w:eastAsia="Calibri" w:hAnsi="Calibri"/>
              <w:b/>
              <w:color w:val="808080"/>
              <w:sz w:val="22"/>
              <w:szCs w:val="22"/>
              <w:lang w:eastAsia="en-US"/>
            </w:rPr>
          </w:pPr>
          <w:r w:rsidRPr="00A00F08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70-383 Szczecin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5CFA2225" w14:textId="77777777" w:rsidR="00A00F08" w:rsidRPr="00A00F08" w:rsidRDefault="00A00F08" w:rsidP="00A00F08">
          <w:pPr>
            <w:suppressAutoHyphens w:val="0"/>
            <w:rPr>
              <w:rFonts w:ascii="Calibri" w:eastAsia="Calibri" w:hAnsi="Calibri"/>
              <w:b/>
              <w:color w:val="808080"/>
              <w:sz w:val="22"/>
              <w:szCs w:val="22"/>
              <w:lang w:eastAsia="en-US"/>
            </w:rPr>
          </w:pPr>
          <w:r w:rsidRPr="00A00F08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https://szczecin.praca.gov.pl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2FCCC40" w14:textId="77777777" w:rsidR="00A00F08" w:rsidRPr="00A00F08" w:rsidRDefault="00A00F08" w:rsidP="00A00F08">
          <w:pPr>
            <w:suppressAutoHyphens w:val="0"/>
            <w:rPr>
              <w:rFonts w:ascii="Calibri" w:eastAsia="Calibri" w:hAnsi="Calibri" w:cs="Arial"/>
              <w:sz w:val="28"/>
              <w:szCs w:val="28"/>
            </w:rPr>
          </w:pPr>
        </w:p>
      </w:tc>
    </w:tr>
    <w:tr w:rsidR="00A00F08" w:rsidRPr="009158E9" w14:paraId="74C6E56A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6F3EEBC9" w14:textId="77777777" w:rsidR="00A00F08" w:rsidRPr="00A00F08" w:rsidRDefault="00A00F08" w:rsidP="00A00F08">
          <w:pPr>
            <w:suppressAutoHyphens w:val="0"/>
            <w:rPr>
              <w:rFonts w:ascii="Calibri" w:eastAsia="Calibri" w:hAnsi="Calibri" w:cs="Arial"/>
              <w:sz w:val="28"/>
              <w:szCs w:val="28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5BE87E85" w14:textId="77777777" w:rsidR="00A00F08" w:rsidRPr="00A00F08" w:rsidRDefault="00A00F08" w:rsidP="00A00F08">
          <w:pPr>
            <w:suppressAutoHyphens w:val="0"/>
            <w:jc w:val="right"/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</w:pPr>
          <w:r w:rsidRPr="00A00F08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ul. A. Mickiewicza 39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014AA1F1" w14:textId="77777777" w:rsidR="00A00F08" w:rsidRPr="00A00F08" w:rsidRDefault="00A00F08" w:rsidP="00A00F08">
          <w:pPr>
            <w:suppressAutoHyphens w:val="0"/>
            <w:rPr>
              <w:rFonts w:ascii="Calibri" w:eastAsia="Calibri" w:hAnsi="Calibri"/>
              <w:color w:val="808080"/>
              <w:sz w:val="22"/>
              <w:szCs w:val="22"/>
              <w:lang w:val="en-US" w:eastAsia="en-US"/>
            </w:rPr>
          </w:pPr>
          <w:r w:rsidRPr="00A00F08">
            <w:rPr>
              <w:rFonts w:ascii="Calibri" w:eastAsia="Calibri" w:hAnsi="Calibri"/>
              <w:color w:val="808080"/>
              <w:sz w:val="22"/>
              <w:szCs w:val="22"/>
              <w:lang w:val="en-US" w:eastAsia="en-US"/>
            </w:rPr>
            <w:t>e-mail: pupszczecin@pupszczecin.pl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7334410" w14:textId="77777777" w:rsidR="00A00F08" w:rsidRPr="00A00F08" w:rsidRDefault="00A00F08" w:rsidP="00A00F08">
          <w:pPr>
            <w:suppressAutoHyphens w:val="0"/>
            <w:rPr>
              <w:rFonts w:ascii="Calibri" w:eastAsia="Calibri" w:hAnsi="Calibri" w:cs="Arial"/>
              <w:sz w:val="28"/>
              <w:szCs w:val="28"/>
              <w:lang w:val="en-US"/>
            </w:rPr>
          </w:pPr>
        </w:p>
      </w:tc>
    </w:tr>
    <w:tr w:rsidR="00A00F08" w:rsidRPr="00A00F08" w14:paraId="162DCDA2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D5C036B" w14:textId="77777777" w:rsidR="00A00F08" w:rsidRPr="00A00F08" w:rsidRDefault="00A00F08" w:rsidP="00A00F08">
          <w:pPr>
            <w:suppressAutoHyphens w:val="0"/>
            <w:rPr>
              <w:rFonts w:ascii="Calibri" w:eastAsia="Calibri" w:hAnsi="Calibri" w:cs="Arial"/>
              <w:sz w:val="28"/>
              <w:szCs w:val="28"/>
              <w:lang w:val="en-US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1DFBCAF5" w14:textId="77777777" w:rsidR="00A00F08" w:rsidRPr="00A00F08" w:rsidRDefault="00A00F08" w:rsidP="00A00F08">
          <w:pPr>
            <w:suppressAutoHyphens w:val="0"/>
            <w:jc w:val="right"/>
            <w:rPr>
              <w:rFonts w:ascii="Calibri" w:eastAsia="Calibri" w:hAnsi="Calibri"/>
              <w:b/>
              <w:color w:val="808080"/>
              <w:sz w:val="22"/>
              <w:szCs w:val="22"/>
              <w:lang w:eastAsia="en-US"/>
            </w:rPr>
          </w:pPr>
          <w:r w:rsidRPr="00A00F08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tel. 91 42 54 950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5FA5DD7D" w14:textId="77777777" w:rsidR="00A00F08" w:rsidRPr="00A00F08" w:rsidRDefault="00A00F08" w:rsidP="00A00F08">
          <w:pPr>
            <w:suppressAutoHyphens w:val="0"/>
            <w:rPr>
              <w:rFonts w:ascii="Calibri" w:eastAsia="Calibri" w:hAnsi="Calibri"/>
              <w:b/>
              <w:color w:val="808080"/>
              <w:sz w:val="22"/>
              <w:szCs w:val="22"/>
              <w:lang w:eastAsia="en-US"/>
            </w:rPr>
          </w:pPr>
          <w:proofErr w:type="spellStart"/>
          <w:r w:rsidRPr="00A00F08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ePUAP</w:t>
          </w:r>
          <w:proofErr w:type="spellEnd"/>
          <w:r w:rsidRPr="00A00F08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 xml:space="preserve">: </w:t>
          </w:r>
          <w:proofErr w:type="spellStart"/>
          <w:r w:rsidRPr="00A00F08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pupszczecin</w:t>
          </w:r>
          <w:proofErr w:type="spellEnd"/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792EDEFF" w14:textId="77777777" w:rsidR="00A00F08" w:rsidRPr="00A00F08" w:rsidRDefault="00A00F08" w:rsidP="00A00F08">
          <w:pPr>
            <w:suppressAutoHyphens w:val="0"/>
            <w:rPr>
              <w:rFonts w:ascii="Calibri" w:eastAsia="Calibri" w:hAnsi="Calibri" w:cs="Arial"/>
              <w:sz w:val="28"/>
              <w:szCs w:val="28"/>
            </w:rPr>
          </w:pPr>
        </w:p>
      </w:tc>
    </w:tr>
    <w:tr w:rsidR="00A00F08" w:rsidRPr="00A00F08" w14:paraId="389711D2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76367007" w14:textId="77777777" w:rsidR="00A00F08" w:rsidRPr="00A00F08" w:rsidRDefault="00A00F08" w:rsidP="00A00F08">
          <w:pPr>
            <w:suppressAutoHyphens w:val="0"/>
            <w:rPr>
              <w:rFonts w:ascii="Calibri" w:eastAsia="Calibri" w:hAnsi="Calibri" w:cs="Arial"/>
              <w:sz w:val="28"/>
              <w:szCs w:val="28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2174B4E1" w14:textId="77777777" w:rsidR="00A00F08" w:rsidRPr="00A00F08" w:rsidRDefault="00A00F08" w:rsidP="00A00F08">
          <w:pPr>
            <w:suppressAutoHyphens w:val="0"/>
            <w:jc w:val="right"/>
            <w:rPr>
              <w:rFonts w:ascii="Calibri" w:eastAsia="Calibri" w:hAnsi="Calibri"/>
              <w:b/>
              <w:color w:val="808080"/>
              <w:sz w:val="22"/>
              <w:szCs w:val="22"/>
              <w:lang w:eastAsia="en-US"/>
            </w:rPr>
          </w:pPr>
          <w:r w:rsidRPr="00A00F08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fax 91 422 55 33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154BEACA" w14:textId="77777777" w:rsidR="00A00F08" w:rsidRPr="00A00F08" w:rsidRDefault="00A00F08" w:rsidP="00A00F08">
          <w:pPr>
            <w:suppressAutoHyphens w:val="0"/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</w:pPr>
          <w:r w:rsidRPr="00A00F08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NIP: 851-11-64-617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1C7B1310" w14:textId="77777777" w:rsidR="00A00F08" w:rsidRPr="00A00F08" w:rsidRDefault="00A00F08" w:rsidP="00A00F08">
          <w:pPr>
            <w:suppressAutoHyphens w:val="0"/>
            <w:rPr>
              <w:rFonts w:ascii="Calibri" w:eastAsia="Calibri" w:hAnsi="Calibri" w:cs="Arial"/>
              <w:sz w:val="28"/>
              <w:szCs w:val="28"/>
            </w:rPr>
          </w:pPr>
        </w:p>
      </w:tc>
    </w:tr>
  </w:tbl>
  <w:p w14:paraId="16938A4C" w14:textId="77777777" w:rsidR="00A00F08" w:rsidRPr="00A00F08" w:rsidRDefault="00A00F08" w:rsidP="00A00F08">
    <w:pPr>
      <w:suppressAutoHyphens w:val="0"/>
      <w:rPr>
        <w:rFonts w:ascii="Calibri" w:eastAsia="Calibri" w:hAnsi="Calibri"/>
        <w:sz w:val="22"/>
        <w:szCs w:val="22"/>
        <w:lang w:eastAsia="en-US"/>
      </w:rPr>
    </w:pPr>
    <w:r w:rsidRPr="00A00F08">
      <w:rPr>
        <w:rFonts w:ascii="Calibri" w:eastAsia="Calibri" w:hAnsi="Calibri"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37D39F" wp14:editId="32BE197C">
              <wp:simplePos x="0" y="0"/>
              <wp:positionH relativeFrom="margin">
                <wp:align>left</wp:align>
              </wp:positionH>
              <wp:positionV relativeFrom="paragraph">
                <wp:posOffset>14605</wp:posOffset>
              </wp:positionV>
              <wp:extent cx="6324600" cy="635"/>
              <wp:effectExtent l="0" t="0" r="19050" b="3746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977B5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0;margin-top:1.15pt;width:498pt;height:.0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</w:abstractNum>
  <w:abstractNum w:abstractNumId="2" w15:restartNumberingAfterBreak="0">
    <w:nsid w:val="00000005"/>
    <w:multiLevelType w:val="multilevel"/>
    <w:tmpl w:val="BBC05CBA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  <w:lang w:eastAsia="zh-C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0000011"/>
    <w:multiLevelType w:val="singleLevel"/>
    <w:tmpl w:val="83A828A0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5"/>
    <w:multiLevelType w:val="multilevel"/>
    <w:tmpl w:val="00000015"/>
    <w:name w:val="WW8Num32"/>
    <w:styleLink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AA76C6D"/>
    <w:multiLevelType w:val="hybridMultilevel"/>
    <w:tmpl w:val="8AEE5204"/>
    <w:lvl w:ilvl="0" w:tplc="FC7CA8A0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spacing w:val="-30"/>
        <w:w w:val="100"/>
        <w:sz w:val="24"/>
        <w:szCs w:val="24"/>
      </w:rPr>
    </w:lvl>
    <w:lvl w:ilvl="1" w:tplc="CAAE325C">
      <w:start w:val="1"/>
      <w:numFmt w:val="bullet"/>
      <w:lvlText w:val=""/>
      <w:lvlJc w:val="left"/>
      <w:pPr>
        <w:ind w:left="896" w:hanging="360"/>
      </w:pPr>
      <w:rPr>
        <w:rFonts w:ascii="Symbol" w:hAnsi="Symbol" w:hint="default"/>
        <w:b/>
        <w:sz w:val="18"/>
        <w:szCs w:val="18"/>
      </w:rPr>
    </w:lvl>
    <w:lvl w:ilvl="2" w:tplc="1708EC46">
      <w:numFmt w:val="bullet"/>
      <w:lvlText w:val="•"/>
      <w:lvlJc w:val="left"/>
      <w:pPr>
        <w:ind w:left="1849" w:hanging="348"/>
      </w:pPr>
    </w:lvl>
    <w:lvl w:ilvl="3" w:tplc="D26E776E">
      <w:numFmt w:val="bullet"/>
      <w:lvlText w:val="•"/>
      <w:lvlJc w:val="left"/>
      <w:pPr>
        <w:ind w:left="2819" w:hanging="348"/>
      </w:pPr>
    </w:lvl>
    <w:lvl w:ilvl="4" w:tplc="40905A62">
      <w:numFmt w:val="bullet"/>
      <w:lvlText w:val="•"/>
      <w:lvlJc w:val="left"/>
      <w:pPr>
        <w:ind w:left="3788" w:hanging="348"/>
      </w:pPr>
    </w:lvl>
    <w:lvl w:ilvl="5" w:tplc="BE208AF0">
      <w:numFmt w:val="bullet"/>
      <w:lvlText w:val="•"/>
      <w:lvlJc w:val="left"/>
      <w:pPr>
        <w:ind w:left="4758" w:hanging="348"/>
      </w:pPr>
    </w:lvl>
    <w:lvl w:ilvl="6" w:tplc="A3009E12">
      <w:numFmt w:val="bullet"/>
      <w:lvlText w:val="•"/>
      <w:lvlJc w:val="left"/>
      <w:pPr>
        <w:ind w:left="5728" w:hanging="348"/>
      </w:pPr>
    </w:lvl>
    <w:lvl w:ilvl="7" w:tplc="A2C01D5C">
      <w:numFmt w:val="bullet"/>
      <w:lvlText w:val="•"/>
      <w:lvlJc w:val="left"/>
      <w:pPr>
        <w:ind w:left="6697" w:hanging="348"/>
      </w:pPr>
    </w:lvl>
    <w:lvl w:ilvl="8" w:tplc="A094F9BC">
      <w:numFmt w:val="bullet"/>
      <w:lvlText w:val="•"/>
      <w:lvlJc w:val="left"/>
      <w:pPr>
        <w:ind w:left="7667" w:hanging="348"/>
      </w:pPr>
    </w:lvl>
  </w:abstractNum>
  <w:abstractNum w:abstractNumId="7" w15:restartNumberingAfterBreak="0">
    <w:nsid w:val="0BB729B9"/>
    <w:multiLevelType w:val="hybridMultilevel"/>
    <w:tmpl w:val="AC781C58"/>
    <w:name w:val="WW8Num40232222223"/>
    <w:lvl w:ilvl="0" w:tplc="DF66CF0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25B0"/>
    <w:multiLevelType w:val="hybridMultilevel"/>
    <w:tmpl w:val="62689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447BE"/>
    <w:multiLevelType w:val="multilevel"/>
    <w:tmpl w:val="6AD602F2"/>
    <w:name w:val="WW8Num45323"/>
    <w:lvl w:ilvl="0">
      <w:start w:val="3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BAC192E"/>
    <w:multiLevelType w:val="hybridMultilevel"/>
    <w:tmpl w:val="4124908E"/>
    <w:lvl w:ilvl="0" w:tplc="31AC022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20B82"/>
    <w:multiLevelType w:val="hybridMultilevel"/>
    <w:tmpl w:val="749055EA"/>
    <w:lvl w:ilvl="0" w:tplc="5EA2F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E2812"/>
    <w:multiLevelType w:val="hybridMultilevel"/>
    <w:tmpl w:val="A0DC8520"/>
    <w:lvl w:ilvl="0" w:tplc="BAD0630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9C0ACE"/>
    <w:multiLevelType w:val="hybridMultilevel"/>
    <w:tmpl w:val="5F8CD370"/>
    <w:styleLink w:val="WW8Num61"/>
    <w:lvl w:ilvl="0" w:tplc="6374B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E8AEA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8D880132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000000D">
      <w:start w:val="1"/>
      <w:numFmt w:val="decimal"/>
      <w:lvlText w:val="%4)"/>
      <w:lvlJc w:val="left"/>
      <w:pPr>
        <w:ind w:left="2880" w:hanging="360"/>
      </w:pPr>
    </w:lvl>
    <w:lvl w:ilvl="4" w:tplc="F17A7872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E4BA9"/>
    <w:multiLevelType w:val="hybridMultilevel"/>
    <w:tmpl w:val="AE4ACB04"/>
    <w:lvl w:ilvl="0" w:tplc="C012EC7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8E4256"/>
    <w:multiLevelType w:val="multilevel"/>
    <w:tmpl w:val="F24284E2"/>
    <w:styleLink w:val="WW8Num66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AEC5FB3"/>
    <w:multiLevelType w:val="multilevel"/>
    <w:tmpl w:val="F12248FE"/>
    <w:name w:val="WW8Num53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C4C17C2"/>
    <w:multiLevelType w:val="hybridMultilevel"/>
    <w:tmpl w:val="3880E1C4"/>
    <w:styleLink w:val="WW8Num621"/>
    <w:lvl w:ilvl="0" w:tplc="C852AA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B77A9"/>
    <w:multiLevelType w:val="multilevel"/>
    <w:tmpl w:val="D57C911C"/>
    <w:name w:val="WW8Num45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1570B50"/>
    <w:multiLevelType w:val="multilevel"/>
    <w:tmpl w:val="49328B32"/>
    <w:name w:val="WW8Num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2837AEC"/>
    <w:multiLevelType w:val="hybridMultilevel"/>
    <w:tmpl w:val="273C9B9E"/>
    <w:lvl w:ilvl="0" w:tplc="1DEC6400">
      <w:start w:val="1"/>
      <w:numFmt w:val="decimal"/>
      <w:lvlText w:val="%1)"/>
      <w:lvlJc w:val="left"/>
      <w:pPr>
        <w:ind w:left="67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813A6"/>
    <w:multiLevelType w:val="hybridMultilevel"/>
    <w:tmpl w:val="F1B40E04"/>
    <w:lvl w:ilvl="0" w:tplc="325EA87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E7F35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6F7112B2"/>
    <w:multiLevelType w:val="multilevel"/>
    <w:tmpl w:val="600E9350"/>
    <w:name w:val="WW8Num4532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1DE2150"/>
    <w:multiLevelType w:val="hybridMultilevel"/>
    <w:tmpl w:val="23365868"/>
    <w:name w:val="WW8Num40232222222"/>
    <w:lvl w:ilvl="0" w:tplc="E764A0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17E9F"/>
    <w:multiLevelType w:val="hybridMultilevel"/>
    <w:tmpl w:val="A67A21E4"/>
    <w:lvl w:ilvl="0" w:tplc="92E003F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75F52"/>
    <w:multiLevelType w:val="hybridMultilevel"/>
    <w:tmpl w:val="AA9E22A0"/>
    <w:lvl w:ilvl="0" w:tplc="BC940180">
      <w:start w:val="1"/>
      <w:numFmt w:val="decimal"/>
      <w:lvlText w:val="%1)"/>
      <w:lvlJc w:val="left"/>
      <w:pPr>
        <w:ind w:left="677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7" w15:restartNumberingAfterBreak="0">
    <w:nsid w:val="76197D1D"/>
    <w:multiLevelType w:val="hybridMultilevel"/>
    <w:tmpl w:val="04A2288A"/>
    <w:lvl w:ilvl="0" w:tplc="278EEC0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632638">
    <w:abstractNumId w:val="0"/>
  </w:num>
  <w:num w:numId="2" w16cid:durableId="1351948240">
    <w:abstractNumId w:val="15"/>
  </w:num>
  <w:num w:numId="3" w16cid:durableId="81999134">
    <w:abstractNumId w:val="4"/>
  </w:num>
  <w:num w:numId="4" w16cid:durableId="1387994809">
    <w:abstractNumId w:val="13"/>
  </w:num>
  <w:num w:numId="5" w16cid:durableId="1185555352">
    <w:abstractNumId w:val="17"/>
  </w:num>
  <w:num w:numId="6" w16cid:durableId="293290051">
    <w:abstractNumId w:val="8"/>
  </w:num>
  <w:num w:numId="7" w16cid:durableId="137890988">
    <w:abstractNumId w:val="26"/>
  </w:num>
  <w:num w:numId="8" w16cid:durableId="1350370985">
    <w:abstractNumId w:val="20"/>
  </w:num>
  <w:num w:numId="9" w16cid:durableId="1691834882">
    <w:abstractNumId w:val="14"/>
  </w:num>
  <w:num w:numId="10" w16cid:durableId="122846422">
    <w:abstractNumId w:val="5"/>
  </w:num>
  <w:num w:numId="11" w16cid:durableId="702175976">
    <w:abstractNumId w:val="2"/>
  </w:num>
  <w:num w:numId="12" w16cid:durableId="1359358924">
    <w:abstractNumId w:val="15"/>
  </w:num>
  <w:num w:numId="13" w16cid:durableId="186793191">
    <w:abstractNumId w:val="7"/>
  </w:num>
  <w:num w:numId="14" w16cid:durableId="1740517288">
    <w:abstractNumId w:val="22"/>
  </w:num>
  <w:num w:numId="15" w16cid:durableId="1006440771">
    <w:abstractNumId w:val="21"/>
  </w:num>
  <w:num w:numId="16" w16cid:durableId="1020400793">
    <w:abstractNumId w:val="19"/>
  </w:num>
  <w:num w:numId="17" w16cid:durableId="1758088748">
    <w:abstractNumId w:val="25"/>
  </w:num>
  <w:num w:numId="18" w16cid:durableId="1081752669">
    <w:abstractNumId w:val="27"/>
  </w:num>
  <w:num w:numId="19" w16cid:durableId="164712671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353381">
    <w:abstractNumId w:val="12"/>
  </w:num>
  <w:num w:numId="21" w16cid:durableId="2116442892">
    <w:abstractNumId w:val="10"/>
  </w:num>
  <w:num w:numId="22" w16cid:durableId="805395093">
    <w:abstractNumId w:val="11"/>
  </w:num>
  <w:num w:numId="23" w16cid:durableId="1593391737">
    <w:abstractNumId w:val="6"/>
  </w:num>
  <w:num w:numId="24" w16cid:durableId="115024856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C9"/>
    <w:rsid w:val="00004AB5"/>
    <w:rsid w:val="00010CD0"/>
    <w:rsid w:val="00012FC6"/>
    <w:rsid w:val="000139B6"/>
    <w:rsid w:val="00020062"/>
    <w:rsid w:val="0003386D"/>
    <w:rsid w:val="00035BAB"/>
    <w:rsid w:val="0005564A"/>
    <w:rsid w:val="000561F8"/>
    <w:rsid w:val="000647A2"/>
    <w:rsid w:val="0009387E"/>
    <w:rsid w:val="00097A7E"/>
    <w:rsid w:val="000A1404"/>
    <w:rsid w:val="000A1AA9"/>
    <w:rsid w:val="000A356E"/>
    <w:rsid w:val="000A5CF3"/>
    <w:rsid w:val="000B28EB"/>
    <w:rsid w:val="000F0518"/>
    <w:rsid w:val="001152CA"/>
    <w:rsid w:val="00115B03"/>
    <w:rsid w:val="00115D8F"/>
    <w:rsid w:val="00120C0B"/>
    <w:rsid w:val="00123E37"/>
    <w:rsid w:val="001278B3"/>
    <w:rsid w:val="00141992"/>
    <w:rsid w:val="00152AC4"/>
    <w:rsid w:val="00152EF3"/>
    <w:rsid w:val="00170CFD"/>
    <w:rsid w:val="00171C50"/>
    <w:rsid w:val="00185F73"/>
    <w:rsid w:val="001873D5"/>
    <w:rsid w:val="00194EA3"/>
    <w:rsid w:val="001A4156"/>
    <w:rsid w:val="001A6C2B"/>
    <w:rsid w:val="001C5C40"/>
    <w:rsid w:val="001D0BFF"/>
    <w:rsid w:val="001D1369"/>
    <w:rsid w:val="001F30A8"/>
    <w:rsid w:val="001F575E"/>
    <w:rsid w:val="00206DA3"/>
    <w:rsid w:val="002133A0"/>
    <w:rsid w:val="00226241"/>
    <w:rsid w:val="00226729"/>
    <w:rsid w:val="00227CD8"/>
    <w:rsid w:val="00230AF5"/>
    <w:rsid w:val="00240205"/>
    <w:rsid w:val="00242A48"/>
    <w:rsid w:val="00242B2C"/>
    <w:rsid w:val="0025164C"/>
    <w:rsid w:val="00291DCB"/>
    <w:rsid w:val="00293ECD"/>
    <w:rsid w:val="00294E30"/>
    <w:rsid w:val="002952F1"/>
    <w:rsid w:val="002A56AA"/>
    <w:rsid w:val="002B65CC"/>
    <w:rsid w:val="002D3C2F"/>
    <w:rsid w:val="002E2330"/>
    <w:rsid w:val="002E27F9"/>
    <w:rsid w:val="002F18ED"/>
    <w:rsid w:val="003138EA"/>
    <w:rsid w:val="00322D9E"/>
    <w:rsid w:val="00324438"/>
    <w:rsid w:val="00332A85"/>
    <w:rsid w:val="00340D4B"/>
    <w:rsid w:val="00345B72"/>
    <w:rsid w:val="003475E7"/>
    <w:rsid w:val="003532FB"/>
    <w:rsid w:val="00354FB9"/>
    <w:rsid w:val="00366E24"/>
    <w:rsid w:val="00374B7C"/>
    <w:rsid w:val="00380739"/>
    <w:rsid w:val="0039042E"/>
    <w:rsid w:val="003916B6"/>
    <w:rsid w:val="003B0D4A"/>
    <w:rsid w:val="003B41DB"/>
    <w:rsid w:val="003B532C"/>
    <w:rsid w:val="003D2AEB"/>
    <w:rsid w:val="003D3867"/>
    <w:rsid w:val="003E17C1"/>
    <w:rsid w:val="003E29E8"/>
    <w:rsid w:val="003E2C1A"/>
    <w:rsid w:val="003E6C95"/>
    <w:rsid w:val="003E7AFA"/>
    <w:rsid w:val="003F062E"/>
    <w:rsid w:val="004119CD"/>
    <w:rsid w:val="004136B4"/>
    <w:rsid w:val="0041734C"/>
    <w:rsid w:val="00421A31"/>
    <w:rsid w:val="00421EFE"/>
    <w:rsid w:val="0043733B"/>
    <w:rsid w:val="00453678"/>
    <w:rsid w:val="00454798"/>
    <w:rsid w:val="0046059E"/>
    <w:rsid w:val="00461880"/>
    <w:rsid w:val="00461D3D"/>
    <w:rsid w:val="00462448"/>
    <w:rsid w:val="00471DC3"/>
    <w:rsid w:val="0047300B"/>
    <w:rsid w:val="00480909"/>
    <w:rsid w:val="004859D3"/>
    <w:rsid w:val="00487530"/>
    <w:rsid w:val="00490C57"/>
    <w:rsid w:val="004932C9"/>
    <w:rsid w:val="00496AA7"/>
    <w:rsid w:val="004A0B27"/>
    <w:rsid w:val="004A5C51"/>
    <w:rsid w:val="004A66FB"/>
    <w:rsid w:val="004B0205"/>
    <w:rsid w:val="004B04A1"/>
    <w:rsid w:val="004B16BE"/>
    <w:rsid w:val="004B66BB"/>
    <w:rsid w:val="004D740F"/>
    <w:rsid w:val="004D79B7"/>
    <w:rsid w:val="004E35E8"/>
    <w:rsid w:val="004F1EA6"/>
    <w:rsid w:val="00500664"/>
    <w:rsid w:val="005008F4"/>
    <w:rsid w:val="00500FC8"/>
    <w:rsid w:val="00543319"/>
    <w:rsid w:val="00545998"/>
    <w:rsid w:val="00546473"/>
    <w:rsid w:val="00550CE0"/>
    <w:rsid w:val="00551D72"/>
    <w:rsid w:val="005655B5"/>
    <w:rsid w:val="005767F0"/>
    <w:rsid w:val="00577597"/>
    <w:rsid w:val="005815FB"/>
    <w:rsid w:val="00586F3D"/>
    <w:rsid w:val="00586FBC"/>
    <w:rsid w:val="005874CC"/>
    <w:rsid w:val="00587D73"/>
    <w:rsid w:val="005914EC"/>
    <w:rsid w:val="0059504D"/>
    <w:rsid w:val="0059735B"/>
    <w:rsid w:val="005A568E"/>
    <w:rsid w:val="005C653E"/>
    <w:rsid w:val="005D1C1F"/>
    <w:rsid w:val="005E58FB"/>
    <w:rsid w:val="0060387E"/>
    <w:rsid w:val="00610007"/>
    <w:rsid w:val="0061043D"/>
    <w:rsid w:val="006140CF"/>
    <w:rsid w:val="00616D1F"/>
    <w:rsid w:val="00626833"/>
    <w:rsid w:val="00627190"/>
    <w:rsid w:val="00627B93"/>
    <w:rsid w:val="00634838"/>
    <w:rsid w:val="00635804"/>
    <w:rsid w:val="006417A2"/>
    <w:rsid w:val="0064438B"/>
    <w:rsid w:val="0064513B"/>
    <w:rsid w:val="00653121"/>
    <w:rsid w:val="00663771"/>
    <w:rsid w:val="00667938"/>
    <w:rsid w:val="00677A64"/>
    <w:rsid w:val="006A1BCA"/>
    <w:rsid w:val="006A7E92"/>
    <w:rsid w:val="006B23B7"/>
    <w:rsid w:val="006B3924"/>
    <w:rsid w:val="006B7D81"/>
    <w:rsid w:val="006E0BA9"/>
    <w:rsid w:val="006E0D5F"/>
    <w:rsid w:val="006E4CA4"/>
    <w:rsid w:val="006F0CDD"/>
    <w:rsid w:val="0070597D"/>
    <w:rsid w:val="0071682D"/>
    <w:rsid w:val="00721BEA"/>
    <w:rsid w:val="00723B40"/>
    <w:rsid w:val="00746B34"/>
    <w:rsid w:val="00747CFB"/>
    <w:rsid w:val="0075528D"/>
    <w:rsid w:val="00762A7C"/>
    <w:rsid w:val="00767DC6"/>
    <w:rsid w:val="0079368E"/>
    <w:rsid w:val="007A3121"/>
    <w:rsid w:val="007A6B40"/>
    <w:rsid w:val="007B7392"/>
    <w:rsid w:val="007C5E6B"/>
    <w:rsid w:val="007D33F9"/>
    <w:rsid w:val="007D5B03"/>
    <w:rsid w:val="007E3145"/>
    <w:rsid w:val="007E3B3C"/>
    <w:rsid w:val="007E5029"/>
    <w:rsid w:val="007F0D35"/>
    <w:rsid w:val="0081489C"/>
    <w:rsid w:val="00827DA5"/>
    <w:rsid w:val="00834098"/>
    <w:rsid w:val="00857171"/>
    <w:rsid w:val="00861206"/>
    <w:rsid w:val="008625FC"/>
    <w:rsid w:val="0086783E"/>
    <w:rsid w:val="00871CAA"/>
    <w:rsid w:val="008746AF"/>
    <w:rsid w:val="00874E42"/>
    <w:rsid w:val="00880FF5"/>
    <w:rsid w:val="00883E09"/>
    <w:rsid w:val="00884009"/>
    <w:rsid w:val="008A11B0"/>
    <w:rsid w:val="008A3CC7"/>
    <w:rsid w:val="008A476A"/>
    <w:rsid w:val="008B44E8"/>
    <w:rsid w:val="008B5ADA"/>
    <w:rsid w:val="008C41B1"/>
    <w:rsid w:val="008D6773"/>
    <w:rsid w:val="00904971"/>
    <w:rsid w:val="009143CC"/>
    <w:rsid w:val="00915646"/>
    <w:rsid w:val="009158E9"/>
    <w:rsid w:val="00920E21"/>
    <w:rsid w:val="0092320B"/>
    <w:rsid w:val="00932BB9"/>
    <w:rsid w:val="009333F8"/>
    <w:rsid w:val="009413D8"/>
    <w:rsid w:val="0094382C"/>
    <w:rsid w:val="00944C84"/>
    <w:rsid w:val="00951227"/>
    <w:rsid w:val="00953252"/>
    <w:rsid w:val="00956AB6"/>
    <w:rsid w:val="009650EB"/>
    <w:rsid w:val="0096589A"/>
    <w:rsid w:val="00971B20"/>
    <w:rsid w:val="00973416"/>
    <w:rsid w:val="009843EC"/>
    <w:rsid w:val="0098526D"/>
    <w:rsid w:val="00985B20"/>
    <w:rsid w:val="00996A0C"/>
    <w:rsid w:val="009A3D5D"/>
    <w:rsid w:val="009D1BFE"/>
    <w:rsid w:val="009D1E7E"/>
    <w:rsid w:val="009F08B4"/>
    <w:rsid w:val="009F0E6B"/>
    <w:rsid w:val="00A00291"/>
    <w:rsid w:val="00A00F08"/>
    <w:rsid w:val="00A15B4D"/>
    <w:rsid w:val="00A30E44"/>
    <w:rsid w:val="00A34070"/>
    <w:rsid w:val="00A52788"/>
    <w:rsid w:val="00A52DFC"/>
    <w:rsid w:val="00A530EF"/>
    <w:rsid w:val="00A548F4"/>
    <w:rsid w:val="00A81B1A"/>
    <w:rsid w:val="00A82B14"/>
    <w:rsid w:val="00A9252D"/>
    <w:rsid w:val="00A9762B"/>
    <w:rsid w:val="00AA09B8"/>
    <w:rsid w:val="00AA2B6F"/>
    <w:rsid w:val="00AB51E2"/>
    <w:rsid w:val="00AC0A78"/>
    <w:rsid w:val="00AD5A1F"/>
    <w:rsid w:val="00AF26F8"/>
    <w:rsid w:val="00AF5E54"/>
    <w:rsid w:val="00AF7C26"/>
    <w:rsid w:val="00B04A30"/>
    <w:rsid w:val="00B05DD2"/>
    <w:rsid w:val="00B11701"/>
    <w:rsid w:val="00B16E42"/>
    <w:rsid w:val="00B24FEA"/>
    <w:rsid w:val="00B30009"/>
    <w:rsid w:val="00B36D86"/>
    <w:rsid w:val="00B37E6E"/>
    <w:rsid w:val="00B47A46"/>
    <w:rsid w:val="00B512E8"/>
    <w:rsid w:val="00B5142D"/>
    <w:rsid w:val="00B51599"/>
    <w:rsid w:val="00B53B3D"/>
    <w:rsid w:val="00B570E9"/>
    <w:rsid w:val="00B57428"/>
    <w:rsid w:val="00B6205A"/>
    <w:rsid w:val="00B720F8"/>
    <w:rsid w:val="00B7449A"/>
    <w:rsid w:val="00B81840"/>
    <w:rsid w:val="00B84185"/>
    <w:rsid w:val="00B928CA"/>
    <w:rsid w:val="00B94B2C"/>
    <w:rsid w:val="00BA711A"/>
    <w:rsid w:val="00BC49A3"/>
    <w:rsid w:val="00BD4402"/>
    <w:rsid w:val="00BE458E"/>
    <w:rsid w:val="00BF0AD0"/>
    <w:rsid w:val="00C03726"/>
    <w:rsid w:val="00C051C4"/>
    <w:rsid w:val="00C13132"/>
    <w:rsid w:val="00C15305"/>
    <w:rsid w:val="00C47CB5"/>
    <w:rsid w:val="00C512B2"/>
    <w:rsid w:val="00C64064"/>
    <w:rsid w:val="00C7088D"/>
    <w:rsid w:val="00C73D97"/>
    <w:rsid w:val="00C81D03"/>
    <w:rsid w:val="00C868E6"/>
    <w:rsid w:val="00C931B1"/>
    <w:rsid w:val="00CA3489"/>
    <w:rsid w:val="00CA36B4"/>
    <w:rsid w:val="00CB575D"/>
    <w:rsid w:val="00CB5FEE"/>
    <w:rsid w:val="00CC06C8"/>
    <w:rsid w:val="00CC225C"/>
    <w:rsid w:val="00CC3184"/>
    <w:rsid w:val="00CE3161"/>
    <w:rsid w:val="00CE544C"/>
    <w:rsid w:val="00CF4EB9"/>
    <w:rsid w:val="00D05C3B"/>
    <w:rsid w:val="00D14D3B"/>
    <w:rsid w:val="00D16A1A"/>
    <w:rsid w:val="00D23402"/>
    <w:rsid w:val="00D27E3C"/>
    <w:rsid w:val="00D3068E"/>
    <w:rsid w:val="00D30CCB"/>
    <w:rsid w:val="00D359D6"/>
    <w:rsid w:val="00D3670B"/>
    <w:rsid w:val="00D37867"/>
    <w:rsid w:val="00D416BC"/>
    <w:rsid w:val="00D43A13"/>
    <w:rsid w:val="00D465C0"/>
    <w:rsid w:val="00D47D67"/>
    <w:rsid w:val="00D51E2E"/>
    <w:rsid w:val="00D67EB3"/>
    <w:rsid w:val="00D71272"/>
    <w:rsid w:val="00D8020A"/>
    <w:rsid w:val="00D82B4F"/>
    <w:rsid w:val="00D968FB"/>
    <w:rsid w:val="00D97CE0"/>
    <w:rsid w:val="00DA6F09"/>
    <w:rsid w:val="00DA7FE0"/>
    <w:rsid w:val="00DB761F"/>
    <w:rsid w:val="00DD0A8D"/>
    <w:rsid w:val="00DF1D50"/>
    <w:rsid w:val="00DF22AA"/>
    <w:rsid w:val="00DF3DFB"/>
    <w:rsid w:val="00DF7373"/>
    <w:rsid w:val="00E035B1"/>
    <w:rsid w:val="00E41A5A"/>
    <w:rsid w:val="00E4557B"/>
    <w:rsid w:val="00E45F37"/>
    <w:rsid w:val="00E47232"/>
    <w:rsid w:val="00E64CC5"/>
    <w:rsid w:val="00E756A2"/>
    <w:rsid w:val="00E834A5"/>
    <w:rsid w:val="00EB22A2"/>
    <w:rsid w:val="00EC349D"/>
    <w:rsid w:val="00EC3F72"/>
    <w:rsid w:val="00ED4DAB"/>
    <w:rsid w:val="00ED60CB"/>
    <w:rsid w:val="00EE45D7"/>
    <w:rsid w:val="00EE499A"/>
    <w:rsid w:val="00EF2797"/>
    <w:rsid w:val="00F013C2"/>
    <w:rsid w:val="00F27F55"/>
    <w:rsid w:val="00F34E97"/>
    <w:rsid w:val="00F35082"/>
    <w:rsid w:val="00F41DCA"/>
    <w:rsid w:val="00F44D3D"/>
    <w:rsid w:val="00F45D1A"/>
    <w:rsid w:val="00F53EB4"/>
    <w:rsid w:val="00F60E27"/>
    <w:rsid w:val="00F637A6"/>
    <w:rsid w:val="00F70633"/>
    <w:rsid w:val="00F746CE"/>
    <w:rsid w:val="00F8568A"/>
    <w:rsid w:val="00F930FE"/>
    <w:rsid w:val="00F95656"/>
    <w:rsid w:val="00FB0EF6"/>
    <w:rsid w:val="00FB285A"/>
    <w:rsid w:val="00FC16D7"/>
    <w:rsid w:val="00FC403E"/>
    <w:rsid w:val="00FE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CE9755"/>
  <w15:docId w15:val="{FDA42BD0-35DF-4EF6-9AA7-CCC5AFA1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44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244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ind w:right="-14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Domylnaczcionkaakapitu">
    <w:name w:val="WW-Domyślna czcionka akapitu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Tekstpodstawowy3">
    <w:name w:val="WW-Tekst podstawowy 3"/>
    <w:basedOn w:val="Normalny"/>
    <w:rPr>
      <w:sz w:val="28"/>
    </w:rPr>
  </w:style>
  <w:style w:type="paragraph" w:styleId="Tekstpodstawowywcity">
    <w:name w:val="Body Text Indent"/>
    <w:basedOn w:val="Normalny"/>
    <w:pPr>
      <w:jc w:val="both"/>
    </w:pPr>
  </w:style>
  <w:style w:type="paragraph" w:customStyle="1" w:styleId="WW-Tekstpodstawowy21">
    <w:name w:val="WW-Tekst podstawowy 21"/>
    <w:basedOn w:val="Normalny"/>
    <w:rsid w:val="00B5142D"/>
    <w:pPr>
      <w:widowControl w:val="0"/>
      <w:spacing w:after="120" w:line="480" w:lineRule="auto"/>
    </w:pPr>
    <w:rPr>
      <w:rFonts w:eastAsia="Tahoma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73D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3D97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3D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3D97"/>
    <w:rPr>
      <w:sz w:val="24"/>
      <w:szCs w:val="24"/>
      <w:lang w:eastAsia="ar-SA"/>
    </w:rPr>
  </w:style>
  <w:style w:type="character" w:styleId="Hipercze">
    <w:name w:val="Hyperlink"/>
    <w:uiPriority w:val="99"/>
    <w:unhideWhenUsed/>
    <w:rsid w:val="00C73D9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D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D97"/>
    <w:rPr>
      <w:rFonts w:ascii="Tahoma" w:hAnsi="Tahoma" w:cs="Tahoma"/>
      <w:sz w:val="16"/>
      <w:szCs w:val="16"/>
      <w:lang w:eastAsia="ar-SA"/>
    </w:rPr>
  </w:style>
  <w:style w:type="numbering" w:customStyle="1" w:styleId="WW8Num66">
    <w:name w:val="WW8Num66"/>
    <w:basedOn w:val="Bezlisty"/>
    <w:rsid w:val="00C051C4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D8020A"/>
    <w:pPr>
      <w:suppressAutoHyphens w:val="0"/>
      <w:ind w:left="720"/>
      <w:contextualSpacing/>
    </w:pPr>
    <w:rPr>
      <w:sz w:val="20"/>
      <w:szCs w:val="20"/>
      <w:lang w:eastAsia="pl-PL"/>
    </w:rPr>
  </w:style>
  <w:style w:type="numbering" w:customStyle="1" w:styleId="WW8Num62">
    <w:name w:val="WW8Num62"/>
    <w:rsid w:val="00D8020A"/>
    <w:pPr>
      <w:numPr>
        <w:numId w:val="3"/>
      </w:numPr>
    </w:pPr>
  </w:style>
  <w:style w:type="numbering" w:customStyle="1" w:styleId="WW8Num61">
    <w:name w:val="WW8Num61"/>
    <w:basedOn w:val="Bezlisty"/>
    <w:rsid w:val="00D8020A"/>
    <w:pPr>
      <w:numPr>
        <w:numId w:val="4"/>
      </w:numPr>
    </w:pPr>
  </w:style>
  <w:style w:type="numbering" w:customStyle="1" w:styleId="WW8Num621">
    <w:name w:val="WW8Num621"/>
    <w:basedOn w:val="Bezlisty"/>
    <w:rsid w:val="00D8020A"/>
    <w:pPr>
      <w:numPr>
        <w:numId w:val="5"/>
      </w:numPr>
    </w:pPr>
  </w:style>
  <w:style w:type="paragraph" w:customStyle="1" w:styleId="Default">
    <w:name w:val="Default"/>
    <w:rsid w:val="008625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462448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semiHidden/>
    <w:rsid w:val="00462448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156FE-1045-46A3-A1F2-A32D9A32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URZĄD  PRACY  w  Szczecini</vt:lpstr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URZĄD  PRACY  w  Szczecini</dc:title>
  <dc:creator>Laszuk R</dc:creator>
  <cp:lastModifiedBy>Anna Henselek</cp:lastModifiedBy>
  <cp:revision>46</cp:revision>
  <cp:lastPrinted>2024-11-13T13:48:00Z</cp:lastPrinted>
  <dcterms:created xsi:type="dcterms:W3CDTF">2023-04-11T06:02:00Z</dcterms:created>
  <dcterms:modified xsi:type="dcterms:W3CDTF">2025-12-02T19:20:00Z</dcterms:modified>
</cp:coreProperties>
</file>